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22" w:rsidRDefault="00E16A22" w:rsidP="00E16A22">
      <w:pPr>
        <w:tabs>
          <w:tab w:val="left" w:pos="9720"/>
        </w:tabs>
        <w:jc w:val="center"/>
      </w:pPr>
      <w:r>
        <w:object w:dxaOrig="1080" w:dyaOrig="1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59.5pt" o:ole="" filled="t">
            <v:fill color2="black"/>
            <v:imagedata r:id="rId9" o:title=""/>
          </v:shape>
          <o:OLEObject Type="Embed" ProgID="Word.Picture.8" ShapeID="_x0000_i1025" DrawAspect="Content" ObjectID="_1756818204" r:id="rId10"/>
        </w:object>
      </w:r>
    </w:p>
    <w:p w:rsidR="00E16A22" w:rsidRDefault="00E16A22" w:rsidP="00E16A22">
      <w:pPr>
        <w:pStyle w:val="4"/>
        <w:numPr>
          <w:ilvl w:val="3"/>
          <w:numId w:val="1"/>
        </w:numPr>
        <w:tabs>
          <w:tab w:val="left" w:pos="0"/>
          <w:tab w:val="left" w:pos="9720"/>
        </w:tabs>
        <w:jc w:val="center"/>
        <w:rPr>
          <w:rFonts w:eastAsiaTheme="minorEastAsia"/>
          <w:b/>
          <w:bCs/>
          <w:sz w:val="40"/>
          <w:szCs w:val="40"/>
        </w:rPr>
      </w:pPr>
      <w:r>
        <w:rPr>
          <w:rFonts w:eastAsiaTheme="minorEastAsia"/>
          <w:b/>
          <w:bCs/>
          <w:sz w:val="40"/>
          <w:szCs w:val="40"/>
        </w:rPr>
        <w:t>АДМИНИСТРАЦИЯ  ГОРОДА  ПОКАЧИ</w:t>
      </w:r>
    </w:p>
    <w:p w:rsidR="00E16A22" w:rsidRDefault="00E16A22" w:rsidP="00E16A22">
      <w:pPr>
        <w:pStyle w:val="3"/>
        <w:numPr>
          <w:ilvl w:val="2"/>
          <w:numId w:val="1"/>
        </w:numPr>
        <w:tabs>
          <w:tab w:val="left" w:pos="0"/>
          <w:tab w:val="left" w:pos="9720"/>
        </w:tabs>
        <w:jc w:val="center"/>
        <w:rPr>
          <w:rFonts w:eastAsiaTheme="minorEastAsia"/>
          <w:sz w:val="10"/>
        </w:rPr>
      </w:pPr>
    </w:p>
    <w:p w:rsidR="00E16A22" w:rsidRDefault="00E16A22" w:rsidP="00E16A22">
      <w:pPr>
        <w:pStyle w:val="3"/>
        <w:numPr>
          <w:ilvl w:val="2"/>
          <w:numId w:val="1"/>
        </w:numPr>
        <w:tabs>
          <w:tab w:val="left" w:pos="0"/>
          <w:tab w:val="left" w:pos="9720"/>
        </w:tabs>
        <w:jc w:val="center"/>
        <w:rPr>
          <w:rFonts w:eastAsiaTheme="minorEastAsia"/>
          <w:b/>
          <w:sz w:val="24"/>
          <w:szCs w:val="29"/>
        </w:rPr>
      </w:pPr>
      <w:r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E16A22" w:rsidRDefault="00E16A22" w:rsidP="00E16A22">
      <w:pPr>
        <w:pStyle w:val="3"/>
        <w:numPr>
          <w:ilvl w:val="2"/>
          <w:numId w:val="1"/>
        </w:numPr>
        <w:tabs>
          <w:tab w:val="left" w:pos="0"/>
          <w:tab w:val="left" w:pos="9720"/>
        </w:tabs>
        <w:jc w:val="center"/>
        <w:rPr>
          <w:rFonts w:eastAsiaTheme="minorEastAsia"/>
          <w:b/>
          <w:sz w:val="32"/>
          <w:szCs w:val="32"/>
        </w:rPr>
      </w:pPr>
    </w:p>
    <w:p w:rsidR="00E16A22" w:rsidRDefault="00E16A22" w:rsidP="00E16A22">
      <w:pPr>
        <w:pStyle w:val="3"/>
        <w:numPr>
          <w:ilvl w:val="2"/>
          <w:numId w:val="1"/>
        </w:numPr>
        <w:tabs>
          <w:tab w:val="left" w:pos="0"/>
          <w:tab w:val="left" w:pos="9720"/>
        </w:tabs>
        <w:jc w:val="center"/>
        <w:rPr>
          <w:rFonts w:eastAsiaTheme="minorEastAsia"/>
          <w:b/>
          <w:bCs/>
          <w:sz w:val="32"/>
          <w:szCs w:val="32"/>
        </w:rPr>
      </w:pPr>
      <w:r>
        <w:rPr>
          <w:rFonts w:eastAsiaTheme="minorEastAsia"/>
          <w:b/>
          <w:bCs/>
          <w:sz w:val="32"/>
          <w:szCs w:val="32"/>
        </w:rPr>
        <w:t>ПОСТАНОВЛЕНИЕ</w:t>
      </w:r>
    </w:p>
    <w:p w:rsidR="00E16A22" w:rsidRDefault="00E16A22" w:rsidP="00E16A22">
      <w:pPr>
        <w:tabs>
          <w:tab w:val="left" w:pos="9720"/>
        </w:tabs>
        <w:spacing w:line="240" w:lineRule="auto"/>
        <w:jc w:val="center"/>
        <w:rPr>
          <w:sz w:val="32"/>
          <w:szCs w:val="32"/>
        </w:rPr>
      </w:pPr>
    </w:p>
    <w:p w:rsidR="00E16A22" w:rsidRPr="00FB003E" w:rsidRDefault="001D7C68" w:rsidP="00E16A22">
      <w:pPr>
        <w:tabs>
          <w:tab w:val="left" w:pos="9720"/>
        </w:tabs>
        <w:jc w:val="center"/>
        <w:rPr>
          <w:b/>
          <w:sz w:val="24"/>
          <w:szCs w:val="24"/>
        </w:rPr>
      </w:pPr>
      <w:r w:rsidRPr="00FB003E">
        <w:rPr>
          <w:b/>
          <w:sz w:val="24"/>
          <w:szCs w:val="24"/>
        </w:rPr>
        <w:t>О</w:t>
      </w:r>
      <w:r w:rsidR="00E16A22" w:rsidRPr="00FB003E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19.09.2023</w:t>
      </w:r>
      <w:bookmarkStart w:id="0" w:name="_GoBack"/>
      <w:bookmarkEnd w:id="0"/>
      <w:r w:rsidR="00E16A22" w:rsidRPr="00FB003E">
        <w:rPr>
          <w:b/>
          <w:sz w:val="24"/>
          <w:szCs w:val="24"/>
        </w:rPr>
        <w:t xml:space="preserve">                                                          </w:t>
      </w:r>
      <w:r w:rsidR="003C539E" w:rsidRPr="00FB003E">
        <w:rPr>
          <w:b/>
          <w:sz w:val="24"/>
          <w:szCs w:val="24"/>
        </w:rPr>
        <w:t xml:space="preserve">                                    </w:t>
      </w:r>
      <w:r w:rsidR="00E16A22" w:rsidRPr="00FB003E">
        <w:rPr>
          <w:b/>
          <w:sz w:val="24"/>
          <w:szCs w:val="24"/>
        </w:rPr>
        <w:t xml:space="preserve">  №</w:t>
      </w:r>
      <w:r>
        <w:rPr>
          <w:b/>
          <w:sz w:val="24"/>
          <w:szCs w:val="24"/>
        </w:rPr>
        <w:t xml:space="preserve"> 740</w:t>
      </w:r>
    </w:p>
    <w:p w:rsidR="00E16A22" w:rsidRPr="00B13401" w:rsidRDefault="00E16A22" w:rsidP="00583BE7">
      <w:pPr>
        <w:tabs>
          <w:tab w:val="left" w:pos="9720"/>
        </w:tabs>
        <w:suppressAutoHyphens/>
        <w:spacing w:line="240" w:lineRule="auto"/>
        <w:rPr>
          <w:sz w:val="27"/>
          <w:szCs w:val="27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081FA9" w:rsidRPr="00B13401" w:rsidTr="000D3BBB">
        <w:tc>
          <w:tcPr>
            <w:tcW w:w="4928" w:type="dxa"/>
          </w:tcPr>
          <w:p w:rsidR="00081FA9" w:rsidRPr="00E750B8" w:rsidRDefault="00C325E6" w:rsidP="00CF474C">
            <w:pPr>
              <w:autoSpaceDE w:val="0"/>
              <w:autoSpaceDN w:val="0"/>
              <w:spacing w:line="240" w:lineRule="auto"/>
              <w:ind w:right="-108"/>
              <w:rPr>
                <w:b/>
                <w:bCs/>
                <w:sz w:val="28"/>
                <w:szCs w:val="28"/>
              </w:rPr>
            </w:pPr>
            <w:r w:rsidRPr="00E750B8">
              <w:rPr>
                <w:b/>
                <w:bCs/>
                <w:sz w:val="28"/>
                <w:szCs w:val="28"/>
                <w:lang w:eastAsia="ar-SA"/>
              </w:rPr>
              <w:t>О</w:t>
            </w:r>
            <w:r w:rsidR="00E36F90" w:rsidRPr="00E750B8">
              <w:rPr>
                <w:b/>
                <w:bCs/>
                <w:sz w:val="28"/>
                <w:szCs w:val="28"/>
                <w:lang w:eastAsia="ar-SA"/>
              </w:rPr>
              <w:t>б</w:t>
            </w:r>
            <w:r w:rsidRPr="00E750B8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E36F90" w:rsidRPr="00E750B8">
              <w:rPr>
                <w:b/>
                <w:sz w:val="28"/>
                <w:szCs w:val="28"/>
              </w:rPr>
              <w:t>актуал</w:t>
            </w:r>
            <w:r w:rsidR="00121A85">
              <w:rPr>
                <w:b/>
                <w:sz w:val="28"/>
                <w:szCs w:val="28"/>
              </w:rPr>
              <w:t>изированных</w:t>
            </w:r>
            <w:r w:rsidR="00E36F90" w:rsidRPr="00E750B8">
              <w:rPr>
                <w:b/>
                <w:sz w:val="28"/>
                <w:szCs w:val="28"/>
              </w:rPr>
              <w:t xml:space="preserve"> схем</w:t>
            </w:r>
            <w:r w:rsidR="00121A85">
              <w:rPr>
                <w:b/>
                <w:sz w:val="28"/>
                <w:szCs w:val="28"/>
              </w:rPr>
              <w:t>ах</w:t>
            </w:r>
            <w:r w:rsidR="00E36F90" w:rsidRPr="00E750B8">
              <w:rPr>
                <w:b/>
                <w:sz w:val="28"/>
                <w:szCs w:val="28"/>
              </w:rPr>
              <w:t xml:space="preserve"> </w:t>
            </w:r>
            <w:r w:rsidR="000A2D7F">
              <w:rPr>
                <w:b/>
                <w:sz w:val="28"/>
                <w:szCs w:val="28"/>
              </w:rPr>
              <w:t>водоснабжения и водоотведения</w:t>
            </w:r>
            <w:r w:rsidR="00E36F90" w:rsidRPr="00E750B8">
              <w:rPr>
                <w:b/>
                <w:sz w:val="28"/>
                <w:szCs w:val="28"/>
              </w:rPr>
              <w:t xml:space="preserve"> города Покачи </w:t>
            </w:r>
          </w:p>
        </w:tc>
      </w:tr>
    </w:tbl>
    <w:p w:rsidR="00E16A22" w:rsidRPr="00B13401" w:rsidRDefault="00E16A22" w:rsidP="00583BE7">
      <w:pPr>
        <w:tabs>
          <w:tab w:val="left" w:pos="9720"/>
        </w:tabs>
        <w:suppressAutoHyphens/>
        <w:spacing w:line="240" w:lineRule="auto"/>
        <w:rPr>
          <w:b/>
          <w:bCs/>
          <w:sz w:val="27"/>
          <w:szCs w:val="27"/>
          <w:lang w:eastAsia="ar-SA"/>
        </w:rPr>
      </w:pPr>
    </w:p>
    <w:p w:rsidR="00396C1F" w:rsidRPr="00B13401" w:rsidRDefault="00396C1F" w:rsidP="00583BE7">
      <w:pPr>
        <w:tabs>
          <w:tab w:val="left" w:pos="9720"/>
        </w:tabs>
        <w:suppressAutoHyphens/>
        <w:spacing w:line="240" w:lineRule="auto"/>
        <w:rPr>
          <w:b/>
          <w:bCs/>
          <w:sz w:val="27"/>
          <w:szCs w:val="27"/>
          <w:lang w:eastAsia="ar-SA"/>
        </w:rPr>
      </w:pPr>
    </w:p>
    <w:p w:rsidR="00E750B8" w:rsidRDefault="00E750B8" w:rsidP="007E0DF3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750B8">
        <w:rPr>
          <w:rFonts w:ascii="Times New Roman" w:hAnsi="Times New Roman"/>
          <w:sz w:val="28"/>
          <w:szCs w:val="28"/>
        </w:rPr>
        <w:t>В соответствии с пункт</w:t>
      </w:r>
      <w:r w:rsidR="001838B2">
        <w:rPr>
          <w:rFonts w:ascii="Times New Roman" w:hAnsi="Times New Roman"/>
          <w:sz w:val="28"/>
          <w:szCs w:val="28"/>
        </w:rPr>
        <w:t>ом</w:t>
      </w:r>
      <w:r w:rsidRPr="00E750B8">
        <w:rPr>
          <w:rFonts w:ascii="Times New Roman" w:hAnsi="Times New Roman"/>
          <w:sz w:val="28"/>
          <w:szCs w:val="28"/>
        </w:rPr>
        <w:t xml:space="preserve"> 4 части 1 статьи 16</w:t>
      </w:r>
      <w:r w:rsidR="00E30BC6">
        <w:rPr>
          <w:rFonts w:ascii="Times New Roman" w:hAnsi="Times New Roman"/>
          <w:sz w:val="28"/>
          <w:szCs w:val="28"/>
        </w:rPr>
        <w:t xml:space="preserve"> </w:t>
      </w:r>
      <w:r w:rsidRPr="00E750B8">
        <w:rPr>
          <w:rFonts w:ascii="Times New Roman" w:hAnsi="Times New Roman"/>
          <w:sz w:val="28"/>
          <w:szCs w:val="28"/>
        </w:rPr>
        <w:t xml:space="preserve">Федерального закона от 06.10.2003 №131-ФЗ «Об общих принципах организации местного самоуправления в Российской Федерации», пунктом </w:t>
      </w:r>
      <w:r w:rsidR="001926BC">
        <w:rPr>
          <w:rFonts w:ascii="Times New Roman" w:hAnsi="Times New Roman"/>
          <w:sz w:val="28"/>
          <w:szCs w:val="28"/>
        </w:rPr>
        <w:t>4</w:t>
      </w:r>
      <w:r w:rsidRPr="00E750B8">
        <w:rPr>
          <w:rFonts w:ascii="Times New Roman" w:hAnsi="Times New Roman"/>
          <w:sz w:val="28"/>
          <w:szCs w:val="28"/>
        </w:rPr>
        <w:t xml:space="preserve"> части 1 статьи 6 Федеральн</w:t>
      </w:r>
      <w:r w:rsidR="006F01DC">
        <w:rPr>
          <w:rFonts w:ascii="Times New Roman" w:hAnsi="Times New Roman"/>
          <w:sz w:val="28"/>
          <w:szCs w:val="28"/>
        </w:rPr>
        <w:t>ого</w:t>
      </w:r>
      <w:r w:rsidRPr="00E750B8">
        <w:rPr>
          <w:rFonts w:ascii="Times New Roman" w:hAnsi="Times New Roman"/>
          <w:sz w:val="28"/>
          <w:szCs w:val="28"/>
        </w:rPr>
        <w:t xml:space="preserve"> закон</w:t>
      </w:r>
      <w:r w:rsidR="006F01DC">
        <w:rPr>
          <w:rFonts w:ascii="Times New Roman" w:hAnsi="Times New Roman"/>
          <w:sz w:val="28"/>
          <w:szCs w:val="28"/>
        </w:rPr>
        <w:t>а</w:t>
      </w:r>
      <w:r w:rsidRPr="00E750B8">
        <w:rPr>
          <w:rFonts w:ascii="Times New Roman" w:hAnsi="Times New Roman"/>
          <w:sz w:val="28"/>
          <w:szCs w:val="28"/>
        </w:rPr>
        <w:t xml:space="preserve"> от </w:t>
      </w:r>
      <w:r w:rsidR="007E0DF3">
        <w:rPr>
          <w:rFonts w:ascii="Times New Roman" w:hAnsi="Times New Roman"/>
          <w:sz w:val="28"/>
          <w:szCs w:val="28"/>
        </w:rPr>
        <w:t xml:space="preserve">07.12.2011 </w:t>
      </w:r>
      <w:r w:rsidRPr="00E750B8">
        <w:rPr>
          <w:rFonts w:ascii="Times New Roman" w:hAnsi="Times New Roman"/>
          <w:sz w:val="28"/>
          <w:szCs w:val="28"/>
        </w:rPr>
        <w:t>№</w:t>
      </w:r>
      <w:r w:rsidR="007E0DF3">
        <w:rPr>
          <w:rFonts w:ascii="Times New Roman" w:hAnsi="Times New Roman"/>
          <w:sz w:val="28"/>
          <w:szCs w:val="28"/>
        </w:rPr>
        <w:t>416</w:t>
      </w:r>
      <w:r w:rsidRPr="00E750B8">
        <w:rPr>
          <w:rFonts w:ascii="Times New Roman" w:hAnsi="Times New Roman"/>
          <w:sz w:val="28"/>
          <w:szCs w:val="28"/>
        </w:rPr>
        <w:t xml:space="preserve">-ФЗ </w:t>
      </w:r>
      <w:r w:rsidR="007E0DF3" w:rsidRPr="007E0DF3">
        <w:rPr>
          <w:rFonts w:ascii="Times New Roman" w:hAnsi="Times New Roman"/>
          <w:sz w:val="28"/>
          <w:szCs w:val="28"/>
        </w:rPr>
        <w:t>«О водоснабжении и водоотведении»</w:t>
      </w:r>
      <w:r w:rsidRPr="00E750B8">
        <w:rPr>
          <w:rFonts w:ascii="Times New Roman" w:hAnsi="Times New Roman"/>
          <w:sz w:val="28"/>
          <w:szCs w:val="28"/>
        </w:rPr>
        <w:t xml:space="preserve">, </w:t>
      </w:r>
      <w:r w:rsidR="007E0DF3" w:rsidRPr="007E0DF3">
        <w:rPr>
          <w:rFonts w:ascii="Times New Roman" w:hAnsi="Times New Roman"/>
          <w:sz w:val="28"/>
          <w:szCs w:val="28"/>
        </w:rPr>
        <w:t>Правилами разработки и утверждения схем водоснабжения и водоотведения, утвержденны</w:t>
      </w:r>
      <w:r w:rsidR="006F01DC">
        <w:rPr>
          <w:rFonts w:ascii="Times New Roman" w:hAnsi="Times New Roman"/>
          <w:sz w:val="28"/>
          <w:szCs w:val="28"/>
        </w:rPr>
        <w:t>ми</w:t>
      </w:r>
      <w:r w:rsidR="007E0DF3" w:rsidRPr="007E0DF3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05.09.2013 №782 «О схемах водоснабжения и водоотведения»,</w:t>
      </w:r>
      <w:r w:rsidRPr="00E750B8">
        <w:rPr>
          <w:rFonts w:ascii="Times New Roman" w:hAnsi="Times New Roman"/>
          <w:sz w:val="28"/>
          <w:szCs w:val="28"/>
        </w:rPr>
        <w:t xml:space="preserve"> пунктом 9</w:t>
      </w:r>
      <w:proofErr w:type="gramEnd"/>
      <w:r w:rsidRPr="00E750B8">
        <w:rPr>
          <w:rFonts w:ascii="Times New Roman" w:hAnsi="Times New Roman"/>
          <w:sz w:val="28"/>
          <w:szCs w:val="28"/>
        </w:rPr>
        <w:t xml:space="preserve"> части 4 статьи 29 Устава города Покачи</w:t>
      </w:r>
      <w:r w:rsidR="006F01DC">
        <w:rPr>
          <w:rFonts w:ascii="Times New Roman" w:hAnsi="Times New Roman"/>
          <w:sz w:val="28"/>
          <w:szCs w:val="28"/>
        </w:rPr>
        <w:t>:</w:t>
      </w:r>
    </w:p>
    <w:p w:rsidR="00D23D61" w:rsidRDefault="00E750B8" w:rsidP="00995EB6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E750B8">
        <w:rPr>
          <w:rFonts w:ascii="Times New Roman" w:hAnsi="Times New Roman"/>
          <w:sz w:val="28"/>
          <w:szCs w:val="28"/>
        </w:rPr>
        <w:t>1. Утвердить</w:t>
      </w:r>
      <w:r w:rsidR="00D23D61">
        <w:rPr>
          <w:rFonts w:ascii="Times New Roman" w:hAnsi="Times New Roman"/>
          <w:sz w:val="28"/>
          <w:szCs w:val="28"/>
        </w:rPr>
        <w:t>:</w:t>
      </w:r>
    </w:p>
    <w:p w:rsidR="00995EB6" w:rsidRDefault="00121A85" w:rsidP="00995EB6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актуализированную схему водоснабжения города Покачи </w:t>
      </w:r>
      <w:r w:rsidR="00E750B8" w:rsidRPr="00E750B8">
        <w:rPr>
          <w:rFonts w:ascii="Times New Roman" w:hAnsi="Times New Roman"/>
          <w:sz w:val="28"/>
          <w:szCs w:val="28"/>
        </w:rPr>
        <w:t>согласно приложени</w:t>
      </w:r>
      <w:r w:rsidR="00995EB6">
        <w:rPr>
          <w:rFonts w:ascii="Times New Roman" w:hAnsi="Times New Roman"/>
          <w:sz w:val="28"/>
          <w:szCs w:val="28"/>
        </w:rPr>
        <w:t>ю 1</w:t>
      </w:r>
      <w:r w:rsidR="00E750B8" w:rsidRPr="00E750B8">
        <w:rPr>
          <w:rFonts w:ascii="Times New Roman" w:hAnsi="Times New Roman"/>
          <w:sz w:val="28"/>
          <w:szCs w:val="28"/>
        </w:rPr>
        <w:t xml:space="preserve"> к настоящему поста</w:t>
      </w:r>
      <w:r w:rsidR="00D23D61">
        <w:rPr>
          <w:rFonts w:ascii="Times New Roman" w:hAnsi="Times New Roman"/>
          <w:sz w:val="28"/>
          <w:szCs w:val="28"/>
        </w:rPr>
        <w:t>новлению;</w:t>
      </w:r>
    </w:p>
    <w:p w:rsidR="00995EB6" w:rsidRPr="00995EB6" w:rsidRDefault="00D23D61" w:rsidP="00995EB6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21A85" w:rsidRPr="00121A85">
        <w:rPr>
          <w:rFonts w:ascii="Times New Roman" w:hAnsi="Times New Roman"/>
          <w:sz w:val="28"/>
          <w:szCs w:val="28"/>
        </w:rPr>
        <w:t xml:space="preserve">актуализированную схему </w:t>
      </w:r>
      <w:r w:rsidR="00995EB6" w:rsidRPr="00995EB6">
        <w:rPr>
          <w:rFonts w:ascii="Times New Roman" w:hAnsi="Times New Roman"/>
          <w:sz w:val="28"/>
          <w:szCs w:val="28"/>
        </w:rPr>
        <w:t>водоотведения города Покачи согласно приложению 2 к настоящему постановлению.</w:t>
      </w:r>
    </w:p>
    <w:p w:rsidR="00E750B8" w:rsidRPr="00E750B8" w:rsidRDefault="00B47CDF" w:rsidP="00E9299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750B8" w:rsidRPr="00E750B8">
        <w:rPr>
          <w:rFonts w:ascii="Times New Roman" w:hAnsi="Times New Roman"/>
          <w:sz w:val="28"/>
          <w:szCs w:val="28"/>
        </w:rPr>
        <w:t>. Настоящее постановление вступает в силу после подписания.</w:t>
      </w:r>
    </w:p>
    <w:p w:rsidR="00E750B8" w:rsidRPr="00E750B8" w:rsidRDefault="00B47CDF" w:rsidP="00E92990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750B8" w:rsidRPr="00E750B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750B8" w:rsidRPr="00E750B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750B8" w:rsidRPr="00E750B8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города Покачи Н.Ш. Вафина.</w:t>
      </w:r>
    </w:p>
    <w:p w:rsidR="00E16A22" w:rsidRPr="00B13401" w:rsidRDefault="00E16A22" w:rsidP="005172CD">
      <w:pPr>
        <w:pStyle w:val="ConsPlusNormal"/>
        <w:tabs>
          <w:tab w:val="left" w:pos="851"/>
        </w:tabs>
        <w:ind w:firstLine="709"/>
        <w:rPr>
          <w:rFonts w:ascii="Times New Roman" w:hAnsi="Times New Roman"/>
          <w:sz w:val="27"/>
          <w:szCs w:val="27"/>
        </w:rPr>
      </w:pPr>
    </w:p>
    <w:p w:rsidR="001307FB" w:rsidRPr="00B13401" w:rsidRDefault="001307FB" w:rsidP="005172CD">
      <w:pPr>
        <w:pStyle w:val="ConsPlusNormal"/>
        <w:tabs>
          <w:tab w:val="left" w:pos="851"/>
        </w:tabs>
        <w:ind w:firstLine="709"/>
        <w:rPr>
          <w:rFonts w:ascii="Times New Roman" w:hAnsi="Times New Roman"/>
          <w:sz w:val="27"/>
          <w:szCs w:val="27"/>
        </w:rPr>
      </w:pPr>
    </w:p>
    <w:p w:rsidR="001307FB" w:rsidRPr="00B13401" w:rsidRDefault="001307FB" w:rsidP="005172CD">
      <w:pPr>
        <w:pStyle w:val="ConsPlusNormal"/>
        <w:tabs>
          <w:tab w:val="left" w:pos="851"/>
        </w:tabs>
        <w:ind w:firstLine="709"/>
        <w:rPr>
          <w:rFonts w:ascii="Times New Roman" w:hAnsi="Times New Roman"/>
          <w:sz w:val="27"/>
          <w:szCs w:val="27"/>
        </w:rPr>
      </w:pPr>
    </w:p>
    <w:p w:rsidR="00E16A22" w:rsidRPr="00B13401" w:rsidRDefault="00E16A22" w:rsidP="00E16A22">
      <w:pPr>
        <w:suppressAutoHyphens/>
        <w:spacing w:line="240" w:lineRule="auto"/>
        <w:rPr>
          <w:rFonts w:eastAsia="Arial Unicode MS"/>
          <w:b/>
          <w:sz w:val="27"/>
          <w:szCs w:val="27"/>
        </w:rPr>
      </w:pPr>
      <w:r w:rsidRPr="00B13401">
        <w:rPr>
          <w:rFonts w:eastAsia="Arial Unicode MS"/>
          <w:b/>
          <w:sz w:val="27"/>
          <w:szCs w:val="27"/>
        </w:rPr>
        <w:t>Глава города Покачи</w:t>
      </w:r>
      <w:r w:rsidRPr="00B13401">
        <w:rPr>
          <w:rFonts w:eastAsia="Arial Unicode MS"/>
          <w:b/>
          <w:sz w:val="27"/>
          <w:szCs w:val="27"/>
        </w:rPr>
        <w:tab/>
      </w:r>
      <w:r w:rsidR="006F2840" w:rsidRPr="00B13401">
        <w:rPr>
          <w:rFonts w:eastAsia="Arial Unicode MS"/>
          <w:b/>
          <w:sz w:val="27"/>
          <w:szCs w:val="27"/>
        </w:rPr>
        <w:tab/>
      </w:r>
      <w:r w:rsidR="006F2840" w:rsidRPr="00B13401">
        <w:rPr>
          <w:rFonts w:eastAsia="Arial Unicode MS"/>
          <w:b/>
          <w:sz w:val="27"/>
          <w:szCs w:val="27"/>
        </w:rPr>
        <w:tab/>
      </w:r>
      <w:r w:rsidR="006F2840" w:rsidRPr="00B13401">
        <w:rPr>
          <w:rFonts w:eastAsia="Arial Unicode MS"/>
          <w:b/>
          <w:sz w:val="27"/>
          <w:szCs w:val="27"/>
        </w:rPr>
        <w:tab/>
      </w:r>
      <w:r w:rsidR="006F2840" w:rsidRPr="00B13401">
        <w:rPr>
          <w:rFonts w:eastAsia="Arial Unicode MS"/>
          <w:b/>
          <w:sz w:val="27"/>
          <w:szCs w:val="27"/>
        </w:rPr>
        <w:tab/>
      </w:r>
      <w:r w:rsidR="006F2840" w:rsidRPr="00B13401">
        <w:rPr>
          <w:rFonts w:eastAsia="Arial Unicode MS"/>
          <w:b/>
          <w:sz w:val="27"/>
          <w:szCs w:val="27"/>
        </w:rPr>
        <w:tab/>
      </w:r>
      <w:r w:rsidR="006F2840" w:rsidRPr="00B13401">
        <w:rPr>
          <w:rFonts w:eastAsia="Arial Unicode MS"/>
          <w:b/>
          <w:sz w:val="27"/>
          <w:szCs w:val="27"/>
        </w:rPr>
        <w:tab/>
      </w:r>
      <w:r w:rsidR="006F2840" w:rsidRPr="00B13401">
        <w:rPr>
          <w:rFonts w:eastAsia="Arial Unicode MS"/>
          <w:b/>
          <w:sz w:val="27"/>
          <w:szCs w:val="27"/>
        </w:rPr>
        <w:tab/>
      </w:r>
      <w:r w:rsidR="000D6418">
        <w:rPr>
          <w:rFonts w:eastAsia="Arial Unicode MS"/>
          <w:b/>
          <w:sz w:val="27"/>
          <w:szCs w:val="27"/>
        </w:rPr>
        <w:t>В.Л. Таненков</w:t>
      </w:r>
    </w:p>
    <w:p w:rsidR="00F169C1" w:rsidRDefault="00F169C1" w:rsidP="00A26716">
      <w:pPr>
        <w:spacing w:line="240" w:lineRule="auto"/>
        <w:ind w:firstLine="426"/>
        <w:jc w:val="right"/>
        <w:rPr>
          <w:sz w:val="24"/>
          <w:szCs w:val="24"/>
        </w:rPr>
      </w:pPr>
    </w:p>
    <w:sectPr w:rsidR="00F169C1" w:rsidSect="00C05FC9">
      <w:headerReference w:type="default" r:id="rId11"/>
      <w:pgSz w:w="11906" w:h="16838" w:code="9"/>
      <w:pgMar w:top="28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EB1" w:rsidRDefault="00700EB1" w:rsidP="009F142B">
      <w:pPr>
        <w:spacing w:line="240" w:lineRule="auto"/>
      </w:pPr>
      <w:r>
        <w:separator/>
      </w:r>
    </w:p>
  </w:endnote>
  <w:endnote w:type="continuationSeparator" w:id="0">
    <w:p w:rsidR="00700EB1" w:rsidRDefault="00700EB1" w:rsidP="009F14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EB1" w:rsidRDefault="00700EB1" w:rsidP="009F142B">
      <w:pPr>
        <w:spacing w:line="240" w:lineRule="auto"/>
      </w:pPr>
      <w:r>
        <w:separator/>
      </w:r>
    </w:p>
  </w:footnote>
  <w:footnote w:type="continuationSeparator" w:id="0">
    <w:p w:rsidR="00700EB1" w:rsidRDefault="00700EB1" w:rsidP="009F14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420"/>
      <w:docPartObj>
        <w:docPartGallery w:val="Page Numbers (Top of Page)"/>
        <w:docPartUnique/>
      </w:docPartObj>
    </w:sdtPr>
    <w:sdtEndPr/>
    <w:sdtContent>
      <w:p w:rsidR="00FC3087" w:rsidRDefault="000D641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34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36CF627C"/>
    <w:multiLevelType w:val="multilevel"/>
    <w:tmpl w:val="D3723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CB"/>
    <w:rsid w:val="0000684C"/>
    <w:rsid w:val="0001790C"/>
    <w:rsid w:val="00040E9D"/>
    <w:rsid w:val="0004251C"/>
    <w:rsid w:val="00052C1C"/>
    <w:rsid w:val="00057494"/>
    <w:rsid w:val="00081FA9"/>
    <w:rsid w:val="00085297"/>
    <w:rsid w:val="0009034C"/>
    <w:rsid w:val="00091E79"/>
    <w:rsid w:val="000930D9"/>
    <w:rsid w:val="000951D9"/>
    <w:rsid w:val="000A21A2"/>
    <w:rsid w:val="000A2D7F"/>
    <w:rsid w:val="000A622F"/>
    <w:rsid w:val="000B4733"/>
    <w:rsid w:val="000B51A9"/>
    <w:rsid w:val="000D3BBB"/>
    <w:rsid w:val="000D4FB8"/>
    <w:rsid w:val="000D6418"/>
    <w:rsid w:val="000E0FE4"/>
    <w:rsid w:val="000F1EBA"/>
    <w:rsid w:val="000F617A"/>
    <w:rsid w:val="001200F2"/>
    <w:rsid w:val="00121A85"/>
    <w:rsid w:val="001249BA"/>
    <w:rsid w:val="001307FB"/>
    <w:rsid w:val="001331FB"/>
    <w:rsid w:val="0013461F"/>
    <w:rsid w:val="00137FAD"/>
    <w:rsid w:val="00147517"/>
    <w:rsid w:val="001518AE"/>
    <w:rsid w:val="00152B2B"/>
    <w:rsid w:val="001610A2"/>
    <w:rsid w:val="001611FA"/>
    <w:rsid w:val="001615D1"/>
    <w:rsid w:val="001701FB"/>
    <w:rsid w:val="00174781"/>
    <w:rsid w:val="0017696C"/>
    <w:rsid w:val="00181D6E"/>
    <w:rsid w:val="001838B2"/>
    <w:rsid w:val="001926BC"/>
    <w:rsid w:val="001A05C6"/>
    <w:rsid w:val="001A24DB"/>
    <w:rsid w:val="001A71C5"/>
    <w:rsid w:val="001A77D9"/>
    <w:rsid w:val="001B53F1"/>
    <w:rsid w:val="001C2861"/>
    <w:rsid w:val="001C4DBB"/>
    <w:rsid w:val="001D7C68"/>
    <w:rsid w:val="001E2F49"/>
    <w:rsid w:val="001E7C8C"/>
    <w:rsid w:val="002013FE"/>
    <w:rsid w:val="002015C3"/>
    <w:rsid w:val="00205ADC"/>
    <w:rsid w:val="0020655C"/>
    <w:rsid w:val="00210E2F"/>
    <w:rsid w:val="0022213B"/>
    <w:rsid w:val="002319C7"/>
    <w:rsid w:val="0024188D"/>
    <w:rsid w:val="00241BEF"/>
    <w:rsid w:val="002460F5"/>
    <w:rsid w:val="0024779F"/>
    <w:rsid w:val="002514F3"/>
    <w:rsid w:val="0028358B"/>
    <w:rsid w:val="002840FB"/>
    <w:rsid w:val="00292C15"/>
    <w:rsid w:val="002A67D7"/>
    <w:rsid w:val="002B071B"/>
    <w:rsid w:val="002B2708"/>
    <w:rsid w:val="002C20CB"/>
    <w:rsid w:val="002E01A4"/>
    <w:rsid w:val="002E3D90"/>
    <w:rsid w:val="002E6114"/>
    <w:rsid w:val="002F504E"/>
    <w:rsid w:val="003117B2"/>
    <w:rsid w:val="003133B0"/>
    <w:rsid w:val="00314AB0"/>
    <w:rsid w:val="00331CCF"/>
    <w:rsid w:val="00333973"/>
    <w:rsid w:val="003372CD"/>
    <w:rsid w:val="003443DE"/>
    <w:rsid w:val="00344ABB"/>
    <w:rsid w:val="00372B13"/>
    <w:rsid w:val="00374781"/>
    <w:rsid w:val="0037626D"/>
    <w:rsid w:val="00396C1F"/>
    <w:rsid w:val="003B304B"/>
    <w:rsid w:val="003B3AF0"/>
    <w:rsid w:val="003B3D2F"/>
    <w:rsid w:val="003B473D"/>
    <w:rsid w:val="003B69A6"/>
    <w:rsid w:val="003C539E"/>
    <w:rsid w:val="003D5AC5"/>
    <w:rsid w:val="003E5697"/>
    <w:rsid w:val="00435EE2"/>
    <w:rsid w:val="0044114B"/>
    <w:rsid w:val="0044133A"/>
    <w:rsid w:val="00443CA6"/>
    <w:rsid w:val="00463F3D"/>
    <w:rsid w:val="0047670D"/>
    <w:rsid w:val="00476F54"/>
    <w:rsid w:val="0048348C"/>
    <w:rsid w:val="0048794F"/>
    <w:rsid w:val="004A3293"/>
    <w:rsid w:val="004A35C0"/>
    <w:rsid w:val="004B1FF9"/>
    <w:rsid w:val="004B7771"/>
    <w:rsid w:val="004C7885"/>
    <w:rsid w:val="004D4E8C"/>
    <w:rsid w:val="004E0787"/>
    <w:rsid w:val="004E1671"/>
    <w:rsid w:val="004F19B6"/>
    <w:rsid w:val="004F418A"/>
    <w:rsid w:val="004F45EE"/>
    <w:rsid w:val="004F6510"/>
    <w:rsid w:val="004F6746"/>
    <w:rsid w:val="004F6A94"/>
    <w:rsid w:val="00513017"/>
    <w:rsid w:val="0051437E"/>
    <w:rsid w:val="00515B6B"/>
    <w:rsid w:val="005172CD"/>
    <w:rsid w:val="00521AAE"/>
    <w:rsid w:val="00534006"/>
    <w:rsid w:val="005437A0"/>
    <w:rsid w:val="00550D00"/>
    <w:rsid w:val="0056297A"/>
    <w:rsid w:val="005669F6"/>
    <w:rsid w:val="00571CC6"/>
    <w:rsid w:val="00583BE7"/>
    <w:rsid w:val="005919F8"/>
    <w:rsid w:val="005A5014"/>
    <w:rsid w:val="005A53D1"/>
    <w:rsid w:val="005A6B2A"/>
    <w:rsid w:val="005C55F1"/>
    <w:rsid w:val="005D0AF3"/>
    <w:rsid w:val="005D4462"/>
    <w:rsid w:val="005E613B"/>
    <w:rsid w:val="005F2EFD"/>
    <w:rsid w:val="0060043A"/>
    <w:rsid w:val="00602AA4"/>
    <w:rsid w:val="006041B9"/>
    <w:rsid w:val="00607B52"/>
    <w:rsid w:val="006116DD"/>
    <w:rsid w:val="00613B2D"/>
    <w:rsid w:val="00616618"/>
    <w:rsid w:val="00620957"/>
    <w:rsid w:val="00626C1C"/>
    <w:rsid w:val="006315C6"/>
    <w:rsid w:val="00632FAD"/>
    <w:rsid w:val="0063736F"/>
    <w:rsid w:val="006437FF"/>
    <w:rsid w:val="006457D2"/>
    <w:rsid w:val="006519CA"/>
    <w:rsid w:val="00654533"/>
    <w:rsid w:val="00654812"/>
    <w:rsid w:val="0065508D"/>
    <w:rsid w:val="006607BD"/>
    <w:rsid w:val="006711D1"/>
    <w:rsid w:val="00691881"/>
    <w:rsid w:val="006923CA"/>
    <w:rsid w:val="006B0715"/>
    <w:rsid w:val="006B4B9D"/>
    <w:rsid w:val="006C3DD8"/>
    <w:rsid w:val="006C7B5C"/>
    <w:rsid w:val="006D3B09"/>
    <w:rsid w:val="006E67E6"/>
    <w:rsid w:val="006E6A95"/>
    <w:rsid w:val="006F01DC"/>
    <w:rsid w:val="006F2840"/>
    <w:rsid w:val="00700EB1"/>
    <w:rsid w:val="00705D07"/>
    <w:rsid w:val="007145BF"/>
    <w:rsid w:val="00716B67"/>
    <w:rsid w:val="00727EB2"/>
    <w:rsid w:val="00730855"/>
    <w:rsid w:val="007349C0"/>
    <w:rsid w:val="00740EC5"/>
    <w:rsid w:val="007418AD"/>
    <w:rsid w:val="00744C39"/>
    <w:rsid w:val="007507F3"/>
    <w:rsid w:val="007513D4"/>
    <w:rsid w:val="00752391"/>
    <w:rsid w:val="00764955"/>
    <w:rsid w:val="0077352A"/>
    <w:rsid w:val="00776F6C"/>
    <w:rsid w:val="00782B69"/>
    <w:rsid w:val="007A25DC"/>
    <w:rsid w:val="007D2CEB"/>
    <w:rsid w:val="007E0DF3"/>
    <w:rsid w:val="007E2912"/>
    <w:rsid w:val="007E300B"/>
    <w:rsid w:val="007F1D06"/>
    <w:rsid w:val="00802F75"/>
    <w:rsid w:val="0082671B"/>
    <w:rsid w:val="00830422"/>
    <w:rsid w:val="008377DA"/>
    <w:rsid w:val="0084762C"/>
    <w:rsid w:val="00855DF1"/>
    <w:rsid w:val="008603FC"/>
    <w:rsid w:val="00862E1E"/>
    <w:rsid w:val="00872DCE"/>
    <w:rsid w:val="008773B5"/>
    <w:rsid w:val="00896139"/>
    <w:rsid w:val="008A156F"/>
    <w:rsid w:val="008B227F"/>
    <w:rsid w:val="008B2DD0"/>
    <w:rsid w:val="008B5686"/>
    <w:rsid w:val="008D0D4D"/>
    <w:rsid w:val="008D3F4C"/>
    <w:rsid w:val="008D69AE"/>
    <w:rsid w:val="008E015A"/>
    <w:rsid w:val="008E5917"/>
    <w:rsid w:val="008E74B9"/>
    <w:rsid w:val="008F18F4"/>
    <w:rsid w:val="008F2F57"/>
    <w:rsid w:val="008F4742"/>
    <w:rsid w:val="008F5E9C"/>
    <w:rsid w:val="008F77B6"/>
    <w:rsid w:val="00903B3C"/>
    <w:rsid w:val="009041E6"/>
    <w:rsid w:val="00915D35"/>
    <w:rsid w:val="009401FB"/>
    <w:rsid w:val="00960AB6"/>
    <w:rsid w:val="009666A5"/>
    <w:rsid w:val="0097079F"/>
    <w:rsid w:val="00976A9E"/>
    <w:rsid w:val="00980DDC"/>
    <w:rsid w:val="00984ABA"/>
    <w:rsid w:val="00985E8F"/>
    <w:rsid w:val="00986FDF"/>
    <w:rsid w:val="00990920"/>
    <w:rsid w:val="009930F6"/>
    <w:rsid w:val="00995EB6"/>
    <w:rsid w:val="009A42E1"/>
    <w:rsid w:val="009B0B26"/>
    <w:rsid w:val="009C6487"/>
    <w:rsid w:val="009E0F42"/>
    <w:rsid w:val="009E7E79"/>
    <w:rsid w:val="009F142B"/>
    <w:rsid w:val="009F14FC"/>
    <w:rsid w:val="00A00A48"/>
    <w:rsid w:val="00A012D2"/>
    <w:rsid w:val="00A03BA1"/>
    <w:rsid w:val="00A05BDA"/>
    <w:rsid w:val="00A15338"/>
    <w:rsid w:val="00A26716"/>
    <w:rsid w:val="00A444AD"/>
    <w:rsid w:val="00A52B94"/>
    <w:rsid w:val="00A63A77"/>
    <w:rsid w:val="00A64D4A"/>
    <w:rsid w:val="00A742F8"/>
    <w:rsid w:val="00A7651F"/>
    <w:rsid w:val="00A82BE9"/>
    <w:rsid w:val="00A834D3"/>
    <w:rsid w:val="00A869DD"/>
    <w:rsid w:val="00A97058"/>
    <w:rsid w:val="00AA7D38"/>
    <w:rsid w:val="00AB4448"/>
    <w:rsid w:val="00AD114B"/>
    <w:rsid w:val="00AD2635"/>
    <w:rsid w:val="00AD5395"/>
    <w:rsid w:val="00AD6475"/>
    <w:rsid w:val="00AE0E0D"/>
    <w:rsid w:val="00B0046B"/>
    <w:rsid w:val="00B033E5"/>
    <w:rsid w:val="00B06B62"/>
    <w:rsid w:val="00B13401"/>
    <w:rsid w:val="00B168EA"/>
    <w:rsid w:val="00B17086"/>
    <w:rsid w:val="00B346C0"/>
    <w:rsid w:val="00B47CDF"/>
    <w:rsid w:val="00B64941"/>
    <w:rsid w:val="00BA2883"/>
    <w:rsid w:val="00BB28B3"/>
    <w:rsid w:val="00BB7732"/>
    <w:rsid w:val="00BC532E"/>
    <w:rsid w:val="00BC59BE"/>
    <w:rsid w:val="00BC6E0C"/>
    <w:rsid w:val="00BD16CA"/>
    <w:rsid w:val="00BE7232"/>
    <w:rsid w:val="00C00DBE"/>
    <w:rsid w:val="00C0260D"/>
    <w:rsid w:val="00C05373"/>
    <w:rsid w:val="00C05FC9"/>
    <w:rsid w:val="00C06B30"/>
    <w:rsid w:val="00C126E7"/>
    <w:rsid w:val="00C13EF0"/>
    <w:rsid w:val="00C325E6"/>
    <w:rsid w:val="00C33C83"/>
    <w:rsid w:val="00C3709E"/>
    <w:rsid w:val="00C5184F"/>
    <w:rsid w:val="00C51FF7"/>
    <w:rsid w:val="00C60482"/>
    <w:rsid w:val="00C62F12"/>
    <w:rsid w:val="00C66004"/>
    <w:rsid w:val="00C80CEB"/>
    <w:rsid w:val="00C831B1"/>
    <w:rsid w:val="00CA1275"/>
    <w:rsid w:val="00CA348A"/>
    <w:rsid w:val="00CA6C65"/>
    <w:rsid w:val="00CB7EF8"/>
    <w:rsid w:val="00CC1BA2"/>
    <w:rsid w:val="00CC21C6"/>
    <w:rsid w:val="00CD110D"/>
    <w:rsid w:val="00CD1B94"/>
    <w:rsid w:val="00CF05ED"/>
    <w:rsid w:val="00CF18E1"/>
    <w:rsid w:val="00CF4221"/>
    <w:rsid w:val="00CF474C"/>
    <w:rsid w:val="00D03521"/>
    <w:rsid w:val="00D14FDB"/>
    <w:rsid w:val="00D23D61"/>
    <w:rsid w:val="00D2579B"/>
    <w:rsid w:val="00D26F0A"/>
    <w:rsid w:val="00D30F8F"/>
    <w:rsid w:val="00D32F8D"/>
    <w:rsid w:val="00D46C55"/>
    <w:rsid w:val="00D524D1"/>
    <w:rsid w:val="00D57372"/>
    <w:rsid w:val="00D86F29"/>
    <w:rsid w:val="00DA0688"/>
    <w:rsid w:val="00DA767E"/>
    <w:rsid w:val="00DB0B1F"/>
    <w:rsid w:val="00DC1A2C"/>
    <w:rsid w:val="00DC372E"/>
    <w:rsid w:val="00DE1C84"/>
    <w:rsid w:val="00DE7598"/>
    <w:rsid w:val="00DF1B82"/>
    <w:rsid w:val="00DF2905"/>
    <w:rsid w:val="00DF5268"/>
    <w:rsid w:val="00E05215"/>
    <w:rsid w:val="00E12CD3"/>
    <w:rsid w:val="00E16A22"/>
    <w:rsid w:val="00E173A7"/>
    <w:rsid w:val="00E22BD4"/>
    <w:rsid w:val="00E23743"/>
    <w:rsid w:val="00E25D16"/>
    <w:rsid w:val="00E30BC6"/>
    <w:rsid w:val="00E323C7"/>
    <w:rsid w:val="00E33B12"/>
    <w:rsid w:val="00E36F90"/>
    <w:rsid w:val="00E41092"/>
    <w:rsid w:val="00E417A0"/>
    <w:rsid w:val="00E43DB7"/>
    <w:rsid w:val="00E46329"/>
    <w:rsid w:val="00E476F2"/>
    <w:rsid w:val="00E60815"/>
    <w:rsid w:val="00E670B0"/>
    <w:rsid w:val="00E7026B"/>
    <w:rsid w:val="00E71FA0"/>
    <w:rsid w:val="00E750B8"/>
    <w:rsid w:val="00E80A51"/>
    <w:rsid w:val="00E83D0A"/>
    <w:rsid w:val="00E912CB"/>
    <w:rsid w:val="00E91ACF"/>
    <w:rsid w:val="00E92990"/>
    <w:rsid w:val="00EA6AB4"/>
    <w:rsid w:val="00EB32CE"/>
    <w:rsid w:val="00EB4796"/>
    <w:rsid w:val="00EC2682"/>
    <w:rsid w:val="00ED743E"/>
    <w:rsid w:val="00EF0D0F"/>
    <w:rsid w:val="00EF1C66"/>
    <w:rsid w:val="00F04105"/>
    <w:rsid w:val="00F169C1"/>
    <w:rsid w:val="00F17E41"/>
    <w:rsid w:val="00F20503"/>
    <w:rsid w:val="00F328A8"/>
    <w:rsid w:val="00F336BB"/>
    <w:rsid w:val="00F34608"/>
    <w:rsid w:val="00F44EB8"/>
    <w:rsid w:val="00F463F2"/>
    <w:rsid w:val="00F5045F"/>
    <w:rsid w:val="00F56C0C"/>
    <w:rsid w:val="00F66949"/>
    <w:rsid w:val="00F6744B"/>
    <w:rsid w:val="00F70361"/>
    <w:rsid w:val="00F75A8E"/>
    <w:rsid w:val="00F80C43"/>
    <w:rsid w:val="00F931B7"/>
    <w:rsid w:val="00F95899"/>
    <w:rsid w:val="00FB003E"/>
    <w:rsid w:val="00FB2E74"/>
    <w:rsid w:val="00FB54F7"/>
    <w:rsid w:val="00FB6357"/>
    <w:rsid w:val="00FC060B"/>
    <w:rsid w:val="00FC3087"/>
    <w:rsid w:val="00FC3FD7"/>
    <w:rsid w:val="00FE4CC1"/>
    <w:rsid w:val="00FE6F3A"/>
    <w:rsid w:val="00FF222F"/>
    <w:rsid w:val="00FF249E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A2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Theme="minorEastAsia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A22"/>
    <w:pPr>
      <w:keepNext/>
      <w:tabs>
        <w:tab w:val="num" w:pos="360"/>
      </w:tabs>
      <w:suppressAutoHyphens/>
      <w:autoSpaceDE w:val="0"/>
      <w:spacing w:line="240" w:lineRule="auto"/>
      <w:outlineLvl w:val="2"/>
    </w:pPr>
    <w:rPr>
      <w:rFonts w:eastAsia="Times New Roman"/>
      <w:sz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A22"/>
    <w:pPr>
      <w:keepNext/>
      <w:tabs>
        <w:tab w:val="num" w:pos="360"/>
      </w:tabs>
      <w:suppressAutoHyphens/>
      <w:autoSpaceDE w:val="0"/>
      <w:spacing w:line="240" w:lineRule="auto"/>
      <w:outlineLvl w:val="3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6A22"/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E16A22"/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ConsPlusNormal">
    <w:name w:val="ConsPlusNormal"/>
    <w:rsid w:val="00E16A22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Theme="minorEastAsia" w:hAnsi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81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5AD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05ADC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F142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142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F142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F142B"/>
    <w:rPr>
      <w:rFonts w:eastAsiaTheme="minorEastAsia"/>
      <w:lang w:eastAsia="ru-RU"/>
    </w:rPr>
  </w:style>
  <w:style w:type="paragraph" w:styleId="aa">
    <w:name w:val="No Spacing"/>
    <w:uiPriority w:val="1"/>
    <w:qFormat/>
    <w:rsid w:val="00A26716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643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A2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Theme="minorEastAsia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A22"/>
    <w:pPr>
      <w:keepNext/>
      <w:tabs>
        <w:tab w:val="num" w:pos="360"/>
      </w:tabs>
      <w:suppressAutoHyphens/>
      <w:autoSpaceDE w:val="0"/>
      <w:spacing w:line="240" w:lineRule="auto"/>
      <w:outlineLvl w:val="2"/>
    </w:pPr>
    <w:rPr>
      <w:rFonts w:eastAsia="Times New Roman"/>
      <w:sz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A22"/>
    <w:pPr>
      <w:keepNext/>
      <w:tabs>
        <w:tab w:val="num" w:pos="360"/>
      </w:tabs>
      <w:suppressAutoHyphens/>
      <w:autoSpaceDE w:val="0"/>
      <w:spacing w:line="240" w:lineRule="auto"/>
      <w:outlineLvl w:val="3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6A22"/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E16A22"/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ConsPlusNormal">
    <w:name w:val="ConsPlusNormal"/>
    <w:rsid w:val="00E16A22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Theme="minorEastAsia" w:hAnsi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81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5AD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05ADC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F142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142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F142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F142B"/>
    <w:rPr>
      <w:rFonts w:eastAsiaTheme="minorEastAsia"/>
      <w:lang w:eastAsia="ru-RU"/>
    </w:rPr>
  </w:style>
  <w:style w:type="paragraph" w:styleId="aa">
    <w:name w:val="No Spacing"/>
    <w:uiPriority w:val="1"/>
    <w:qFormat/>
    <w:rsid w:val="00A26716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643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2664F-7BC6-4F38-84F8-D3E378490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Носова Екатерина Юрьевна</dc:creator>
  <cp:lastModifiedBy>Балчугова Вера Владимировна</cp:lastModifiedBy>
  <cp:revision>2</cp:revision>
  <cp:lastPrinted>2019-12-24T06:23:00Z</cp:lastPrinted>
  <dcterms:created xsi:type="dcterms:W3CDTF">2023-09-21T11:17:00Z</dcterms:created>
  <dcterms:modified xsi:type="dcterms:W3CDTF">2023-09-21T11:17:00Z</dcterms:modified>
</cp:coreProperties>
</file>