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1C56" w:rsidRPr="002A3CD2" w:rsidRDefault="00491C56" w:rsidP="009B548E">
      <w:pPr>
        <w:widowControl w:val="0"/>
        <w:suppressLineNumbers/>
        <w:shd w:val="clear" w:color="auto" w:fill="FFFFFF"/>
        <w:tabs>
          <w:tab w:val="left" w:pos="4111"/>
          <w:tab w:val="left" w:pos="4536"/>
        </w:tabs>
        <w:autoSpaceDE w:val="0"/>
        <w:spacing w:after="0" w:line="240" w:lineRule="auto"/>
        <w:ind w:firstLine="4536"/>
        <w:jc w:val="both"/>
        <w:rPr>
          <w:rFonts w:ascii="Times New Roman" w:hAnsi="Times New Roman"/>
          <w:sz w:val="24"/>
          <w:szCs w:val="24"/>
        </w:rPr>
      </w:pPr>
      <w:r w:rsidRPr="002A3CD2">
        <w:rPr>
          <w:rFonts w:ascii="Times New Roman" w:hAnsi="Times New Roman"/>
          <w:sz w:val="24"/>
          <w:szCs w:val="24"/>
        </w:rPr>
        <w:t>УТВЕРЖДЕН</w:t>
      </w:r>
    </w:p>
    <w:p w:rsidR="00491C56" w:rsidRPr="002A3CD2" w:rsidRDefault="00491C56" w:rsidP="009B548E">
      <w:pPr>
        <w:widowControl w:val="0"/>
        <w:suppressLineNumbers/>
        <w:shd w:val="clear" w:color="auto" w:fill="FFFFFF"/>
        <w:autoSpaceDE w:val="0"/>
        <w:spacing w:after="0" w:line="240" w:lineRule="auto"/>
        <w:ind w:firstLine="4536"/>
        <w:jc w:val="both"/>
        <w:rPr>
          <w:rFonts w:ascii="Times New Roman" w:hAnsi="Times New Roman"/>
          <w:sz w:val="24"/>
          <w:szCs w:val="24"/>
        </w:rPr>
      </w:pPr>
      <w:r w:rsidRPr="002A3CD2">
        <w:rPr>
          <w:rFonts w:ascii="Times New Roman" w:hAnsi="Times New Roman"/>
          <w:sz w:val="24"/>
          <w:szCs w:val="24"/>
        </w:rPr>
        <w:t>постановлением  администрации города Покачи</w:t>
      </w:r>
    </w:p>
    <w:p w:rsidR="00491C56" w:rsidRPr="002A3CD2" w:rsidRDefault="00C06BCA" w:rsidP="009B548E">
      <w:pPr>
        <w:widowControl w:val="0"/>
        <w:suppressLineNumbers/>
        <w:shd w:val="clear" w:color="auto" w:fill="FFFFFF"/>
        <w:autoSpaceDE w:val="0"/>
        <w:spacing w:after="0" w:line="240" w:lineRule="auto"/>
        <w:ind w:firstLine="4536"/>
        <w:jc w:val="both"/>
        <w:rPr>
          <w:rFonts w:ascii="Times New Roman" w:hAnsi="Times New Roman"/>
          <w:sz w:val="24"/>
          <w:szCs w:val="24"/>
        </w:rPr>
      </w:pPr>
      <w:r>
        <w:rPr>
          <w:rFonts w:ascii="Times New Roman" w:hAnsi="Times New Roman"/>
          <w:sz w:val="24"/>
          <w:szCs w:val="24"/>
        </w:rPr>
        <w:t>от  24.03.2020</w:t>
      </w:r>
      <w:r w:rsidR="00491C56" w:rsidRPr="002A3CD2">
        <w:rPr>
          <w:rFonts w:ascii="Times New Roman" w:hAnsi="Times New Roman"/>
          <w:sz w:val="24"/>
          <w:szCs w:val="24"/>
        </w:rPr>
        <w:t xml:space="preserve"> № </w:t>
      </w:r>
      <w:r>
        <w:rPr>
          <w:rFonts w:ascii="Times New Roman" w:hAnsi="Times New Roman"/>
          <w:sz w:val="24"/>
          <w:szCs w:val="24"/>
        </w:rPr>
        <w:t>257</w:t>
      </w:r>
      <w:bookmarkStart w:id="0" w:name="_GoBack"/>
      <w:bookmarkEnd w:id="0"/>
    </w:p>
    <w:p w:rsidR="00491C56" w:rsidRPr="002A3CD2" w:rsidRDefault="00491C56" w:rsidP="009B548E">
      <w:pPr>
        <w:widowControl w:val="0"/>
        <w:suppressLineNumbers/>
        <w:shd w:val="clear" w:color="auto" w:fill="FFFFFF"/>
        <w:autoSpaceDE w:val="0"/>
        <w:spacing w:after="0" w:line="240" w:lineRule="auto"/>
        <w:ind w:firstLine="4536"/>
        <w:jc w:val="both"/>
        <w:rPr>
          <w:rFonts w:ascii="Times New Roman" w:hAnsi="Times New Roman"/>
          <w:sz w:val="24"/>
          <w:szCs w:val="24"/>
        </w:rPr>
      </w:pPr>
    </w:p>
    <w:p w:rsidR="00491C56" w:rsidRPr="002A3CD2" w:rsidRDefault="00491C56" w:rsidP="009B548E">
      <w:pPr>
        <w:widowControl w:val="0"/>
        <w:suppressLineNumbers/>
        <w:shd w:val="clear" w:color="auto" w:fill="FFFFFF"/>
        <w:autoSpaceDE w:val="0"/>
        <w:spacing w:after="0" w:line="240" w:lineRule="auto"/>
        <w:ind w:firstLine="4536"/>
        <w:jc w:val="both"/>
        <w:rPr>
          <w:rFonts w:ascii="Times New Roman" w:hAnsi="Times New Roman"/>
          <w:sz w:val="24"/>
          <w:szCs w:val="24"/>
        </w:rPr>
      </w:pPr>
      <w:r w:rsidRPr="002A3CD2">
        <w:rPr>
          <w:rFonts w:ascii="Times New Roman" w:hAnsi="Times New Roman"/>
          <w:sz w:val="24"/>
          <w:szCs w:val="24"/>
        </w:rPr>
        <w:t>Глава города Покачи__________ В. И. Степура</w:t>
      </w:r>
    </w:p>
    <w:p w:rsidR="00E6427A" w:rsidRPr="002A3CD2" w:rsidRDefault="00E6427A" w:rsidP="009B548E">
      <w:pPr>
        <w:spacing w:after="0" w:line="240" w:lineRule="auto"/>
        <w:ind w:firstLine="4536"/>
        <w:jc w:val="center"/>
        <w:rPr>
          <w:rFonts w:ascii="Times New Roman" w:hAnsi="Times New Roman"/>
          <w:sz w:val="24"/>
          <w:szCs w:val="24"/>
        </w:rPr>
      </w:pPr>
    </w:p>
    <w:p w:rsidR="00E6427A" w:rsidRPr="002A3CD2" w:rsidRDefault="00E6427A" w:rsidP="009B548E">
      <w:pPr>
        <w:spacing w:after="0" w:line="240" w:lineRule="auto"/>
        <w:ind w:firstLine="4536"/>
        <w:jc w:val="center"/>
        <w:rPr>
          <w:rFonts w:ascii="Times New Roman" w:hAnsi="Times New Roman"/>
          <w:sz w:val="24"/>
          <w:szCs w:val="24"/>
        </w:rPr>
      </w:pPr>
    </w:p>
    <w:p w:rsidR="00E6427A" w:rsidRPr="002A3CD2" w:rsidRDefault="00E6427A" w:rsidP="009B548E">
      <w:pPr>
        <w:spacing w:after="0" w:line="240" w:lineRule="auto"/>
        <w:ind w:firstLine="4536"/>
        <w:jc w:val="center"/>
        <w:rPr>
          <w:rFonts w:ascii="Times New Roman" w:hAnsi="Times New Roman"/>
          <w:sz w:val="24"/>
          <w:szCs w:val="24"/>
        </w:rPr>
      </w:pPr>
    </w:p>
    <w:p w:rsidR="00E6427A" w:rsidRPr="002A3CD2" w:rsidRDefault="00E6427A" w:rsidP="009B548E">
      <w:pPr>
        <w:tabs>
          <w:tab w:val="left" w:pos="4678"/>
        </w:tabs>
        <w:spacing w:after="0" w:line="240" w:lineRule="auto"/>
        <w:ind w:firstLine="709"/>
        <w:jc w:val="center"/>
        <w:rPr>
          <w:rFonts w:ascii="Times New Roman" w:hAnsi="Times New Roman"/>
          <w:sz w:val="24"/>
          <w:szCs w:val="24"/>
        </w:rPr>
      </w:pPr>
    </w:p>
    <w:p w:rsidR="00E6427A" w:rsidRPr="002A3CD2" w:rsidRDefault="00E6427A" w:rsidP="009B548E">
      <w:pPr>
        <w:spacing w:after="0" w:line="240" w:lineRule="auto"/>
        <w:ind w:firstLine="709"/>
        <w:jc w:val="center"/>
        <w:rPr>
          <w:rFonts w:ascii="Times New Roman" w:hAnsi="Times New Roman"/>
          <w:sz w:val="24"/>
          <w:szCs w:val="24"/>
        </w:rPr>
      </w:pPr>
    </w:p>
    <w:p w:rsidR="00E6427A" w:rsidRPr="002A3CD2" w:rsidRDefault="00E6427A" w:rsidP="009B548E">
      <w:pPr>
        <w:spacing w:after="0" w:line="240" w:lineRule="auto"/>
        <w:ind w:firstLine="709"/>
        <w:jc w:val="center"/>
        <w:rPr>
          <w:rFonts w:ascii="Times New Roman" w:hAnsi="Times New Roman"/>
          <w:sz w:val="24"/>
          <w:szCs w:val="24"/>
        </w:rPr>
      </w:pPr>
    </w:p>
    <w:p w:rsidR="00E6427A" w:rsidRPr="002A3CD2" w:rsidRDefault="00E6427A" w:rsidP="009B548E">
      <w:pPr>
        <w:spacing w:after="0" w:line="240" w:lineRule="auto"/>
        <w:ind w:firstLine="709"/>
        <w:jc w:val="center"/>
        <w:rPr>
          <w:rFonts w:ascii="Times New Roman" w:hAnsi="Times New Roman"/>
          <w:sz w:val="24"/>
          <w:szCs w:val="24"/>
        </w:rPr>
      </w:pPr>
    </w:p>
    <w:p w:rsidR="00543C0B" w:rsidRPr="002A3CD2" w:rsidRDefault="00543C0B" w:rsidP="009B548E">
      <w:pPr>
        <w:spacing w:after="0" w:line="240" w:lineRule="auto"/>
        <w:ind w:firstLine="709"/>
        <w:jc w:val="center"/>
        <w:rPr>
          <w:rFonts w:ascii="Times New Roman" w:hAnsi="Times New Roman"/>
          <w:sz w:val="24"/>
          <w:szCs w:val="24"/>
        </w:rPr>
      </w:pPr>
    </w:p>
    <w:p w:rsidR="00543C0B" w:rsidRPr="002A3CD2" w:rsidRDefault="00543C0B" w:rsidP="009B548E">
      <w:pPr>
        <w:spacing w:after="0" w:line="240" w:lineRule="auto"/>
        <w:ind w:firstLine="709"/>
        <w:jc w:val="center"/>
        <w:rPr>
          <w:rFonts w:ascii="Times New Roman" w:hAnsi="Times New Roman"/>
          <w:sz w:val="24"/>
          <w:szCs w:val="24"/>
        </w:rPr>
      </w:pPr>
    </w:p>
    <w:p w:rsidR="00543C0B" w:rsidRPr="002A3CD2" w:rsidRDefault="00543C0B" w:rsidP="009B548E">
      <w:pPr>
        <w:spacing w:after="0" w:line="240" w:lineRule="auto"/>
        <w:ind w:firstLine="709"/>
        <w:jc w:val="center"/>
        <w:rPr>
          <w:rFonts w:ascii="Times New Roman" w:hAnsi="Times New Roman"/>
          <w:sz w:val="24"/>
          <w:szCs w:val="24"/>
        </w:rPr>
      </w:pPr>
    </w:p>
    <w:p w:rsidR="00543C0B" w:rsidRDefault="00543C0B" w:rsidP="009B548E">
      <w:pPr>
        <w:spacing w:after="0" w:line="240" w:lineRule="auto"/>
        <w:ind w:firstLine="709"/>
        <w:jc w:val="center"/>
        <w:rPr>
          <w:rFonts w:ascii="Times New Roman" w:hAnsi="Times New Roman"/>
          <w:sz w:val="24"/>
          <w:szCs w:val="24"/>
        </w:rPr>
      </w:pPr>
    </w:p>
    <w:p w:rsidR="00F45C63" w:rsidRPr="002A3CD2" w:rsidRDefault="00F45C63" w:rsidP="009B548E">
      <w:pPr>
        <w:spacing w:after="0" w:line="240" w:lineRule="auto"/>
        <w:ind w:firstLine="709"/>
        <w:jc w:val="center"/>
        <w:rPr>
          <w:rFonts w:ascii="Times New Roman" w:hAnsi="Times New Roman"/>
          <w:sz w:val="24"/>
          <w:szCs w:val="24"/>
        </w:rPr>
      </w:pPr>
    </w:p>
    <w:p w:rsidR="00543C0B" w:rsidRPr="002A3CD2" w:rsidRDefault="00543C0B" w:rsidP="009B548E">
      <w:pPr>
        <w:spacing w:after="0" w:line="240" w:lineRule="auto"/>
        <w:ind w:firstLine="709"/>
        <w:jc w:val="center"/>
        <w:rPr>
          <w:rFonts w:ascii="Times New Roman" w:hAnsi="Times New Roman"/>
          <w:sz w:val="24"/>
          <w:szCs w:val="24"/>
        </w:rPr>
      </w:pPr>
    </w:p>
    <w:p w:rsidR="00572836" w:rsidRPr="002A3CD2" w:rsidRDefault="00572836" w:rsidP="00543C0B">
      <w:pPr>
        <w:spacing w:after="0" w:line="360" w:lineRule="auto"/>
        <w:rPr>
          <w:rFonts w:ascii="Times New Roman" w:hAnsi="Times New Roman"/>
          <w:sz w:val="24"/>
          <w:szCs w:val="24"/>
        </w:rPr>
      </w:pPr>
    </w:p>
    <w:p w:rsidR="00E6427A" w:rsidRPr="002A3CD2" w:rsidRDefault="00E6427A" w:rsidP="00543C0B">
      <w:pPr>
        <w:spacing w:after="0" w:line="360" w:lineRule="auto"/>
        <w:ind w:firstLine="709"/>
        <w:jc w:val="center"/>
        <w:rPr>
          <w:rFonts w:ascii="Times New Roman" w:hAnsi="Times New Roman"/>
          <w:b/>
          <w:sz w:val="28"/>
          <w:szCs w:val="28"/>
        </w:rPr>
      </w:pPr>
      <w:r w:rsidRPr="002A3CD2">
        <w:rPr>
          <w:rFonts w:ascii="Times New Roman" w:hAnsi="Times New Roman"/>
          <w:b/>
          <w:sz w:val="28"/>
          <w:szCs w:val="28"/>
        </w:rPr>
        <w:t>УСТАВ</w:t>
      </w:r>
    </w:p>
    <w:p w:rsidR="00E6427A" w:rsidRPr="002A3CD2" w:rsidRDefault="00E6427A" w:rsidP="00543C0B">
      <w:pPr>
        <w:spacing w:after="0" w:line="360" w:lineRule="auto"/>
        <w:ind w:firstLine="709"/>
        <w:jc w:val="center"/>
        <w:rPr>
          <w:rFonts w:ascii="Times New Roman" w:hAnsi="Times New Roman"/>
          <w:b/>
          <w:sz w:val="28"/>
          <w:szCs w:val="28"/>
        </w:rPr>
      </w:pPr>
      <w:r w:rsidRPr="002A3CD2">
        <w:rPr>
          <w:rFonts w:ascii="Times New Roman" w:hAnsi="Times New Roman"/>
          <w:b/>
          <w:sz w:val="28"/>
          <w:szCs w:val="28"/>
        </w:rPr>
        <w:t>муниципального автономного дошкольного</w:t>
      </w:r>
      <w:r w:rsidR="006710B2">
        <w:rPr>
          <w:rFonts w:ascii="Times New Roman" w:hAnsi="Times New Roman"/>
          <w:b/>
          <w:sz w:val="28"/>
          <w:szCs w:val="28"/>
        </w:rPr>
        <w:t xml:space="preserve"> </w:t>
      </w:r>
      <w:r w:rsidRPr="002A3CD2">
        <w:rPr>
          <w:rFonts w:ascii="Times New Roman" w:hAnsi="Times New Roman"/>
          <w:b/>
          <w:sz w:val="28"/>
          <w:szCs w:val="28"/>
        </w:rPr>
        <w:t>образовательного учреждения детский сад</w:t>
      </w:r>
      <w:r w:rsidR="009530E5" w:rsidRPr="002A3CD2">
        <w:rPr>
          <w:rFonts w:ascii="Times New Roman" w:hAnsi="Times New Roman"/>
          <w:b/>
          <w:sz w:val="28"/>
          <w:szCs w:val="28"/>
        </w:rPr>
        <w:t xml:space="preserve"> комбинированного вида</w:t>
      </w:r>
    </w:p>
    <w:p w:rsidR="009530E5" w:rsidRPr="002A3CD2" w:rsidRDefault="009530E5" w:rsidP="009530E5">
      <w:pPr>
        <w:spacing w:after="0" w:line="240" w:lineRule="auto"/>
        <w:ind w:firstLine="709"/>
        <w:jc w:val="center"/>
        <w:rPr>
          <w:rFonts w:ascii="Times New Roman" w:hAnsi="Times New Roman"/>
          <w:b/>
          <w:sz w:val="28"/>
          <w:szCs w:val="28"/>
        </w:rPr>
      </w:pPr>
      <w:r w:rsidRPr="002A3CD2">
        <w:rPr>
          <w:rFonts w:ascii="Times New Roman" w:hAnsi="Times New Roman"/>
          <w:b/>
          <w:sz w:val="28"/>
          <w:szCs w:val="28"/>
        </w:rPr>
        <w:t>«Сказка»</w:t>
      </w:r>
    </w:p>
    <w:p w:rsidR="00E6427A" w:rsidRPr="002A3CD2" w:rsidRDefault="00E6427A" w:rsidP="009B548E">
      <w:pPr>
        <w:spacing w:after="0" w:line="240" w:lineRule="auto"/>
        <w:ind w:firstLine="709"/>
        <w:jc w:val="both"/>
        <w:rPr>
          <w:rFonts w:ascii="Times New Roman" w:hAnsi="Times New Roman"/>
          <w:sz w:val="44"/>
          <w:szCs w:val="24"/>
        </w:rPr>
      </w:pPr>
    </w:p>
    <w:p w:rsidR="00E6427A" w:rsidRPr="002A3CD2" w:rsidRDefault="00E6427A" w:rsidP="009B548E">
      <w:pPr>
        <w:spacing w:after="0" w:line="240" w:lineRule="auto"/>
        <w:rPr>
          <w:sz w:val="44"/>
          <w:szCs w:val="24"/>
        </w:rPr>
      </w:pPr>
    </w:p>
    <w:p w:rsidR="00E6427A" w:rsidRPr="002A3CD2" w:rsidRDefault="00E6427A" w:rsidP="009B548E">
      <w:pPr>
        <w:spacing w:after="0" w:line="240" w:lineRule="auto"/>
        <w:rPr>
          <w:sz w:val="24"/>
          <w:szCs w:val="24"/>
        </w:rPr>
      </w:pPr>
    </w:p>
    <w:p w:rsidR="00E6427A" w:rsidRPr="002A3CD2" w:rsidRDefault="00E6427A" w:rsidP="009B548E">
      <w:pPr>
        <w:spacing w:after="0" w:line="240" w:lineRule="auto"/>
        <w:rPr>
          <w:sz w:val="24"/>
          <w:szCs w:val="24"/>
        </w:rPr>
      </w:pPr>
    </w:p>
    <w:p w:rsidR="00E6427A" w:rsidRPr="002A3CD2" w:rsidRDefault="00E6427A" w:rsidP="009B548E">
      <w:pPr>
        <w:spacing w:after="0" w:line="240" w:lineRule="auto"/>
        <w:rPr>
          <w:sz w:val="24"/>
          <w:szCs w:val="24"/>
        </w:rPr>
      </w:pPr>
    </w:p>
    <w:p w:rsidR="00E6427A" w:rsidRPr="002A3CD2" w:rsidRDefault="00E6427A" w:rsidP="009B548E">
      <w:pPr>
        <w:spacing w:after="0" w:line="240" w:lineRule="auto"/>
        <w:jc w:val="center"/>
        <w:rPr>
          <w:sz w:val="24"/>
          <w:szCs w:val="24"/>
        </w:rPr>
      </w:pPr>
    </w:p>
    <w:p w:rsidR="00E6427A" w:rsidRPr="002A3CD2" w:rsidRDefault="00E6427A" w:rsidP="009B548E">
      <w:pPr>
        <w:spacing w:after="0" w:line="240" w:lineRule="auto"/>
        <w:jc w:val="center"/>
        <w:rPr>
          <w:sz w:val="24"/>
          <w:szCs w:val="24"/>
        </w:rPr>
      </w:pPr>
    </w:p>
    <w:p w:rsidR="00E6427A" w:rsidRPr="002A3CD2" w:rsidRDefault="00E6427A" w:rsidP="009B548E">
      <w:pPr>
        <w:spacing w:after="0" w:line="240" w:lineRule="auto"/>
        <w:jc w:val="center"/>
        <w:rPr>
          <w:sz w:val="24"/>
          <w:szCs w:val="24"/>
        </w:rPr>
      </w:pPr>
    </w:p>
    <w:p w:rsidR="00E6427A" w:rsidRPr="002A3CD2" w:rsidRDefault="00E6427A" w:rsidP="009B548E">
      <w:pPr>
        <w:spacing w:after="0" w:line="240" w:lineRule="auto"/>
        <w:jc w:val="center"/>
        <w:rPr>
          <w:sz w:val="24"/>
          <w:szCs w:val="24"/>
        </w:rPr>
      </w:pPr>
    </w:p>
    <w:p w:rsidR="00E6427A" w:rsidRPr="002A3CD2" w:rsidRDefault="00E6427A" w:rsidP="009B548E">
      <w:pPr>
        <w:spacing w:after="0" w:line="240" w:lineRule="auto"/>
        <w:jc w:val="center"/>
        <w:rPr>
          <w:sz w:val="24"/>
          <w:szCs w:val="24"/>
        </w:rPr>
      </w:pPr>
    </w:p>
    <w:p w:rsidR="00E6427A" w:rsidRPr="002A3CD2" w:rsidRDefault="00E6427A" w:rsidP="009B548E">
      <w:pPr>
        <w:spacing w:after="0" w:line="240" w:lineRule="auto"/>
        <w:jc w:val="center"/>
        <w:rPr>
          <w:rFonts w:ascii="Times New Roman" w:hAnsi="Times New Roman"/>
          <w:sz w:val="24"/>
          <w:szCs w:val="24"/>
        </w:rPr>
      </w:pPr>
    </w:p>
    <w:p w:rsidR="00E6427A" w:rsidRPr="002A3CD2" w:rsidRDefault="00E6427A" w:rsidP="009B548E">
      <w:pPr>
        <w:spacing w:after="0" w:line="240" w:lineRule="auto"/>
        <w:jc w:val="center"/>
        <w:rPr>
          <w:rFonts w:ascii="Times New Roman" w:hAnsi="Times New Roman"/>
          <w:sz w:val="24"/>
          <w:szCs w:val="24"/>
        </w:rPr>
      </w:pPr>
    </w:p>
    <w:p w:rsidR="00E6427A" w:rsidRPr="002A3CD2" w:rsidRDefault="00E6427A" w:rsidP="009B548E">
      <w:pPr>
        <w:spacing w:after="0" w:line="240" w:lineRule="auto"/>
        <w:jc w:val="center"/>
        <w:rPr>
          <w:rFonts w:ascii="Times New Roman" w:hAnsi="Times New Roman"/>
          <w:sz w:val="24"/>
          <w:szCs w:val="24"/>
        </w:rPr>
      </w:pPr>
    </w:p>
    <w:p w:rsidR="00E6427A" w:rsidRPr="002A3CD2" w:rsidRDefault="00E6427A" w:rsidP="009B548E">
      <w:pPr>
        <w:spacing w:after="0" w:line="240" w:lineRule="auto"/>
        <w:jc w:val="center"/>
        <w:rPr>
          <w:rFonts w:ascii="Times New Roman" w:hAnsi="Times New Roman"/>
          <w:sz w:val="24"/>
          <w:szCs w:val="24"/>
        </w:rPr>
      </w:pPr>
    </w:p>
    <w:p w:rsidR="00572836" w:rsidRPr="002A3CD2" w:rsidRDefault="00572836" w:rsidP="009B548E">
      <w:pPr>
        <w:spacing w:after="0" w:line="240" w:lineRule="auto"/>
        <w:jc w:val="center"/>
        <w:rPr>
          <w:rFonts w:ascii="Times New Roman" w:hAnsi="Times New Roman"/>
          <w:sz w:val="24"/>
          <w:szCs w:val="24"/>
        </w:rPr>
      </w:pPr>
    </w:p>
    <w:p w:rsidR="00572836" w:rsidRPr="002A3CD2" w:rsidRDefault="00572836" w:rsidP="009B548E">
      <w:pPr>
        <w:spacing w:after="0" w:line="240" w:lineRule="auto"/>
        <w:jc w:val="center"/>
        <w:rPr>
          <w:rFonts w:ascii="Times New Roman" w:hAnsi="Times New Roman"/>
          <w:sz w:val="24"/>
          <w:szCs w:val="24"/>
        </w:rPr>
      </w:pPr>
    </w:p>
    <w:p w:rsidR="00572836" w:rsidRPr="002A3CD2" w:rsidRDefault="00572836" w:rsidP="009B548E">
      <w:pPr>
        <w:spacing w:after="0" w:line="240" w:lineRule="auto"/>
        <w:jc w:val="center"/>
        <w:rPr>
          <w:rFonts w:ascii="Times New Roman" w:hAnsi="Times New Roman"/>
          <w:sz w:val="24"/>
          <w:szCs w:val="24"/>
        </w:rPr>
      </w:pPr>
    </w:p>
    <w:p w:rsidR="00572836" w:rsidRPr="002A3CD2" w:rsidRDefault="00572836" w:rsidP="009B548E">
      <w:pPr>
        <w:spacing w:after="0" w:line="240" w:lineRule="auto"/>
        <w:jc w:val="center"/>
        <w:rPr>
          <w:rFonts w:ascii="Times New Roman" w:hAnsi="Times New Roman"/>
          <w:sz w:val="24"/>
          <w:szCs w:val="24"/>
        </w:rPr>
      </w:pPr>
    </w:p>
    <w:p w:rsidR="00572836" w:rsidRPr="002A3CD2" w:rsidRDefault="00572836" w:rsidP="009B548E">
      <w:pPr>
        <w:spacing w:after="0" w:line="240" w:lineRule="auto"/>
        <w:jc w:val="center"/>
        <w:rPr>
          <w:rFonts w:ascii="Times New Roman" w:hAnsi="Times New Roman"/>
          <w:sz w:val="24"/>
          <w:szCs w:val="24"/>
        </w:rPr>
      </w:pPr>
    </w:p>
    <w:p w:rsidR="00572836" w:rsidRPr="002A3CD2" w:rsidRDefault="00572836" w:rsidP="009B548E">
      <w:pPr>
        <w:spacing w:after="0" w:line="240" w:lineRule="auto"/>
        <w:jc w:val="center"/>
        <w:rPr>
          <w:rFonts w:ascii="Times New Roman" w:hAnsi="Times New Roman"/>
          <w:sz w:val="24"/>
          <w:szCs w:val="24"/>
        </w:rPr>
      </w:pPr>
    </w:p>
    <w:p w:rsidR="00572836" w:rsidRPr="002A3CD2" w:rsidRDefault="00572836" w:rsidP="009B548E">
      <w:pPr>
        <w:spacing w:after="0" w:line="240" w:lineRule="auto"/>
        <w:jc w:val="center"/>
        <w:rPr>
          <w:rFonts w:ascii="Times New Roman" w:hAnsi="Times New Roman"/>
          <w:sz w:val="24"/>
          <w:szCs w:val="24"/>
        </w:rPr>
      </w:pPr>
    </w:p>
    <w:p w:rsidR="00572836" w:rsidRDefault="00572836" w:rsidP="009B548E">
      <w:pPr>
        <w:spacing w:after="0" w:line="240" w:lineRule="auto"/>
        <w:jc w:val="center"/>
        <w:rPr>
          <w:rFonts w:ascii="Times New Roman" w:hAnsi="Times New Roman"/>
          <w:sz w:val="24"/>
          <w:szCs w:val="24"/>
        </w:rPr>
      </w:pPr>
    </w:p>
    <w:p w:rsidR="003D561C" w:rsidRPr="002A3CD2" w:rsidRDefault="003D561C" w:rsidP="00F2592C">
      <w:pPr>
        <w:spacing w:after="0" w:line="240" w:lineRule="auto"/>
        <w:rPr>
          <w:rFonts w:ascii="Times New Roman" w:hAnsi="Times New Roman"/>
          <w:sz w:val="24"/>
          <w:szCs w:val="24"/>
        </w:rPr>
      </w:pPr>
    </w:p>
    <w:p w:rsidR="003D561C" w:rsidRDefault="00C516AF" w:rsidP="003D561C">
      <w:pPr>
        <w:spacing w:after="0" w:line="240" w:lineRule="auto"/>
        <w:jc w:val="center"/>
        <w:rPr>
          <w:rFonts w:ascii="Times New Roman" w:hAnsi="Times New Roman"/>
          <w:sz w:val="24"/>
          <w:szCs w:val="24"/>
        </w:rPr>
      </w:pPr>
      <w:r>
        <w:rPr>
          <w:rFonts w:ascii="Times New Roman" w:hAnsi="Times New Roman"/>
          <w:sz w:val="24"/>
          <w:szCs w:val="24"/>
        </w:rPr>
        <w:t>Покачи, 2020</w:t>
      </w:r>
      <w:r w:rsidR="00E6427A" w:rsidRPr="002A3CD2">
        <w:rPr>
          <w:rFonts w:ascii="Times New Roman" w:hAnsi="Times New Roman"/>
          <w:sz w:val="24"/>
          <w:szCs w:val="24"/>
        </w:rPr>
        <w:t xml:space="preserve"> год</w:t>
      </w:r>
    </w:p>
    <w:p w:rsidR="003D561C" w:rsidRPr="003D561C" w:rsidRDefault="003D561C" w:rsidP="003D561C">
      <w:pPr>
        <w:spacing w:after="0" w:line="240" w:lineRule="auto"/>
        <w:jc w:val="center"/>
        <w:rPr>
          <w:rFonts w:ascii="Times New Roman" w:hAnsi="Times New Roman"/>
          <w:sz w:val="24"/>
          <w:szCs w:val="24"/>
        </w:rPr>
      </w:pPr>
    </w:p>
    <w:p w:rsidR="004223DC" w:rsidRPr="002A3CD2" w:rsidRDefault="00E6427A" w:rsidP="009B548E">
      <w:pPr>
        <w:tabs>
          <w:tab w:val="left" w:pos="709"/>
          <w:tab w:val="left" w:pos="2835"/>
        </w:tabs>
        <w:spacing w:after="0" w:line="240" w:lineRule="auto"/>
        <w:ind w:firstLine="709"/>
        <w:rPr>
          <w:rFonts w:ascii="Times New Roman" w:hAnsi="Times New Roman"/>
          <w:b/>
          <w:snapToGrid w:val="0"/>
          <w:sz w:val="24"/>
          <w:szCs w:val="24"/>
        </w:rPr>
      </w:pPr>
      <w:r w:rsidRPr="002A3CD2">
        <w:rPr>
          <w:rFonts w:ascii="Times New Roman" w:hAnsi="Times New Roman"/>
          <w:snapToGrid w:val="0"/>
          <w:sz w:val="24"/>
          <w:szCs w:val="24"/>
        </w:rPr>
        <w:lastRenderedPageBreak/>
        <w:t>С</w:t>
      </w:r>
      <w:r w:rsidR="004A7844" w:rsidRPr="002A3CD2">
        <w:rPr>
          <w:rFonts w:ascii="Times New Roman" w:hAnsi="Times New Roman"/>
          <w:snapToGrid w:val="0"/>
          <w:sz w:val="24"/>
          <w:szCs w:val="24"/>
        </w:rPr>
        <w:t xml:space="preserve">татья 1. </w:t>
      </w:r>
      <w:r w:rsidR="004A7844" w:rsidRPr="002A3CD2">
        <w:rPr>
          <w:rFonts w:ascii="Times New Roman" w:hAnsi="Times New Roman"/>
          <w:b/>
          <w:snapToGrid w:val="0"/>
          <w:sz w:val="24"/>
          <w:szCs w:val="24"/>
        </w:rPr>
        <w:t>Общие положения</w:t>
      </w:r>
    </w:p>
    <w:p w:rsidR="007D0508" w:rsidRPr="002A3CD2" w:rsidRDefault="007D0508" w:rsidP="009B548E">
      <w:pPr>
        <w:spacing w:after="0" w:line="240" w:lineRule="auto"/>
        <w:ind w:firstLine="709"/>
        <w:rPr>
          <w:rFonts w:ascii="Times New Roman" w:hAnsi="Times New Roman"/>
          <w:snapToGrid w:val="0"/>
          <w:sz w:val="24"/>
          <w:szCs w:val="24"/>
        </w:rPr>
      </w:pPr>
    </w:p>
    <w:p w:rsidR="007E264A" w:rsidRPr="002A3CD2" w:rsidRDefault="009071E8" w:rsidP="00E91C39">
      <w:pPr>
        <w:tabs>
          <w:tab w:val="left" w:pos="709"/>
        </w:tabs>
        <w:spacing w:after="0" w:line="240" w:lineRule="auto"/>
        <w:jc w:val="both"/>
        <w:rPr>
          <w:rFonts w:ascii="Times New Roman" w:hAnsi="Times New Roman"/>
          <w:sz w:val="24"/>
          <w:szCs w:val="24"/>
          <w:lang w:eastAsia="ar-SA"/>
        </w:rPr>
      </w:pPr>
      <w:r>
        <w:rPr>
          <w:rFonts w:ascii="Times New Roman" w:hAnsi="Times New Roman"/>
          <w:spacing w:val="-2"/>
          <w:sz w:val="24"/>
          <w:szCs w:val="24"/>
        </w:rPr>
        <w:t xml:space="preserve">       </w:t>
      </w:r>
      <w:r w:rsidR="00E91C39" w:rsidRPr="002A3CD2">
        <w:rPr>
          <w:rFonts w:ascii="Times New Roman" w:hAnsi="Times New Roman"/>
          <w:spacing w:val="-2"/>
          <w:sz w:val="24"/>
          <w:szCs w:val="24"/>
        </w:rPr>
        <w:t xml:space="preserve">1. </w:t>
      </w:r>
      <w:proofErr w:type="gramStart"/>
      <w:r w:rsidR="003473BE" w:rsidRPr="002A3CD2">
        <w:rPr>
          <w:rFonts w:ascii="Times New Roman" w:hAnsi="Times New Roman"/>
          <w:spacing w:val="-2"/>
          <w:sz w:val="24"/>
          <w:szCs w:val="24"/>
        </w:rPr>
        <w:t>Муниципальное автономное дошкольное образовательное учреждение</w:t>
      </w:r>
      <w:r w:rsidR="00E91C39" w:rsidRPr="002A3CD2">
        <w:rPr>
          <w:rFonts w:ascii="Times New Roman" w:hAnsi="Times New Roman"/>
          <w:spacing w:val="-2"/>
          <w:sz w:val="24"/>
          <w:szCs w:val="24"/>
        </w:rPr>
        <w:t xml:space="preserve"> детский сад комбинированного вида «Сказка»,  </w:t>
      </w:r>
      <w:r w:rsidR="003473BE" w:rsidRPr="002A3CD2">
        <w:rPr>
          <w:rFonts w:ascii="Times New Roman" w:hAnsi="Times New Roman"/>
          <w:spacing w:val="-2"/>
          <w:sz w:val="24"/>
          <w:szCs w:val="24"/>
        </w:rPr>
        <w:t>в дальнейшем по тексту именуемое учреждение</w:t>
      </w:r>
      <w:r w:rsidR="003473BE" w:rsidRPr="002A3CD2">
        <w:rPr>
          <w:rFonts w:ascii="Times New Roman" w:hAnsi="Times New Roman"/>
          <w:spacing w:val="-6"/>
          <w:sz w:val="24"/>
          <w:szCs w:val="24"/>
        </w:rPr>
        <w:t xml:space="preserve">, </w:t>
      </w:r>
      <w:r w:rsidR="003473BE" w:rsidRPr="002A3CD2">
        <w:rPr>
          <w:rFonts w:ascii="Times New Roman" w:hAnsi="Times New Roman"/>
          <w:color w:val="000000"/>
          <w:spacing w:val="-6"/>
          <w:sz w:val="24"/>
          <w:szCs w:val="24"/>
        </w:rPr>
        <w:t xml:space="preserve">создано на </w:t>
      </w:r>
      <w:r w:rsidR="003473BE" w:rsidRPr="002A3CD2">
        <w:rPr>
          <w:rFonts w:ascii="Times New Roman" w:hAnsi="Times New Roman"/>
          <w:sz w:val="24"/>
          <w:szCs w:val="24"/>
        </w:rPr>
        <w:t>основании</w:t>
      </w:r>
      <w:r w:rsidR="003473BE" w:rsidRPr="002A3CD2">
        <w:rPr>
          <w:rFonts w:ascii="Times New Roman" w:hAnsi="Times New Roman"/>
          <w:spacing w:val="-3"/>
          <w:sz w:val="24"/>
          <w:szCs w:val="24"/>
        </w:rPr>
        <w:t xml:space="preserve">  постановления администрации город</w:t>
      </w:r>
      <w:r w:rsidR="00E91C39" w:rsidRPr="002A3CD2">
        <w:rPr>
          <w:rFonts w:ascii="Times New Roman" w:hAnsi="Times New Roman"/>
          <w:spacing w:val="-3"/>
          <w:sz w:val="24"/>
          <w:szCs w:val="24"/>
        </w:rPr>
        <w:t>а Покачи от  07.11.2012  №  1083</w:t>
      </w:r>
      <w:r w:rsidR="003473BE" w:rsidRPr="002A3CD2">
        <w:rPr>
          <w:rFonts w:ascii="Times New Roman" w:hAnsi="Times New Roman"/>
          <w:spacing w:val="-3"/>
          <w:sz w:val="24"/>
          <w:szCs w:val="24"/>
        </w:rPr>
        <w:t xml:space="preserve">   «О создании муниципального  автономного дошкольно</w:t>
      </w:r>
      <w:r w:rsidR="00E91C39" w:rsidRPr="002A3CD2">
        <w:rPr>
          <w:rFonts w:ascii="Times New Roman" w:hAnsi="Times New Roman"/>
          <w:spacing w:val="-3"/>
          <w:sz w:val="24"/>
          <w:szCs w:val="24"/>
        </w:rPr>
        <w:t xml:space="preserve">го образовательного учреждения </w:t>
      </w:r>
      <w:r w:rsidR="003473BE" w:rsidRPr="002A3CD2">
        <w:rPr>
          <w:rFonts w:ascii="Times New Roman" w:hAnsi="Times New Roman"/>
          <w:spacing w:val="-3"/>
          <w:sz w:val="24"/>
          <w:szCs w:val="24"/>
        </w:rPr>
        <w:t xml:space="preserve">детский сад </w:t>
      </w:r>
      <w:r w:rsidR="00E91C39" w:rsidRPr="002A3CD2">
        <w:rPr>
          <w:rFonts w:ascii="Times New Roman" w:hAnsi="Times New Roman"/>
          <w:spacing w:val="-3"/>
          <w:sz w:val="24"/>
          <w:szCs w:val="24"/>
        </w:rPr>
        <w:t xml:space="preserve">комбинированного вида «Сказка» </w:t>
      </w:r>
      <w:r w:rsidR="003473BE" w:rsidRPr="002A3CD2">
        <w:rPr>
          <w:rFonts w:ascii="Times New Roman" w:hAnsi="Times New Roman"/>
          <w:spacing w:val="-3"/>
          <w:sz w:val="24"/>
          <w:szCs w:val="24"/>
        </w:rPr>
        <w:t xml:space="preserve">путем изменения типа существующего муниципального бюджетного дошкольного образовательного учреждения </w:t>
      </w:r>
      <w:r w:rsidR="00E91C39" w:rsidRPr="002A3CD2">
        <w:rPr>
          <w:rFonts w:ascii="Times New Roman" w:hAnsi="Times New Roman"/>
          <w:spacing w:val="-3"/>
          <w:sz w:val="24"/>
          <w:szCs w:val="24"/>
        </w:rPr>
        <w:t>детский сад комбинированного вида «Сказка».</w:t>
      </w:r>
      <w:proofErr w:type="gramEnd"/>
    </w:p>
    <w:p w:rsidR="002B135A" w:rsidRPr="002A3CD2" w:rsidRDefault="007E264A" w:rsidP="00E91C39">
      <w:pPr>
        <w:tabs>
          <w:tab w:val="left" w:pos="709"/>
        </w:tabs>
        <w:spacing w:after="0" w:line="240" w:lineRule="auto"/>
        <w:jc w:val="both"/>
        <w:rPr>
          <w:rFonts w:ascii="Times New Roman" w:hAnsi="Times New Roman"/>
          <w:sz w:val="24"/>
          <w:szCs w:val="24"/>
          <w:lang w:eastAsia="ar-SA"/>
        </w:rPr>
      </w:pPr>
      <w:r w:rsidRPr="002A3CD2">
        <w:rPr>
          <w:rFonts w:ascii="Times New Roman" w:hAnsi="Times New Roman"/>
          <w:sz w:val="24"/>
          <w:szCs w:val="24"/>
          <w:lang w:eastAsia="ar-SA"/>
        </w:rPr>
        <w:t xml:space="preserve">        2. </w:t>
      </w:r>
      <w:r w:rsidR="00E91C39" w:rsidRPr="002A3CD2">
        <w:rPr>
          <w:rFonts w:ascii="Times New Roman" w:hAnsi="Times New Roman"/>
          <w:snapToGrid w:val="0"/>
          <w:sz w:val="24"/>
          <w:szCs w:val="24"/>
        </w:rPr>
        <w:t xml:space="preserve">Полное </w:t>
      </w:r>
      <w:r w:rsidR="00FF596D" w:rsidRPr="002A3CD2">
        <w:rPr>
          <w:rFonts w:ascii="Times New Roman" w:hAnsi="Times New Roman"/>
          <w:snapToGrid w:val="0"/>
          <w:sz w:val="24"/>
          <w:szCs w:val="24"/>
        </w:rPr>
        <w:t xml:space="preserve">официальное </w:t>
      </w:r>
      <w:r w:rsidR="00E91C39" w:rsidRPr="002A3CD2">
        <w:rPr>
          <w:rFonts w:ascii="Times New Roman" w:hAnsi="Times New Roman"/>
          <w:snapToGrid w:val="0"/>
          <w:sz w:val="24"/>
          <w:szCs w:val="24"/>
        </w:rPr>
        <w:t>наименование</w:t>
      </w:r>
      <w:r w:rsidR="00FF596D" w:rsidRPr="002A3CD2">
        <w:rPr>
          <w:rFonts w:ascii="Times New Roman" w:hAnsi="Times New Roman"/>
          <w:snapToGrid w:val="0"/>
          <w:sz w:val="24"/>
          <w:szCs w:val="24"/>
        </w:rPr>
        <w:t xml:space="preserve"> учреждения</w:t>
      </w:r>
      <w:r w:rsidR="00E91C39" w:rsidRPr="002A3CD2">
        <w:rPr>
          <w:rFonts w:ascii="Times New Roman" w:hAnsi="Times New Roman"/>
          <w:snapToGrid w:val="0"/>
          <w:sz w:val="24"/>
          <w:szCs w:val="24"/>
        </w:rPr>
        <w:t xml:space="preserve">: </w:t>
      </w:r>
      <w:r w:rsidR="00FF596D" w:rsidRPr="002A3CD2">
        <w:rPr>
          <w:rFonts w:ascii="Times New Roman" w:hAnsi="Times New Roman"/>
          <w:snapToGrid w:val="0"/>
          <w:sz w:val="24"/>
          <w:szCs w:val="24"/>
        </w:rPr>
        <w:t>муниципальное автономное дошкольное образовательное учреждение детский сад комбинированного вида «Сказка».</w:t>
      </w:r>
    </w:p>
    <w:p w:rsidR="00FF596D" w:rsidRPr="002A3CD2" w:rsidRDefault="009071E8" w:rsidP="00FF596D">
      <w:pPr>
        <w:tabs>
          <w:tab w:val="left" w:pos="709"/>
        </w:tabs>
        <w:spacing w:after="0" w:line="240" w:lineRule="auto"/>
        <w:contextualSpacing/>
        <w:jc w:val="both"/>
        <w:rPr>
          <w:rFonts w:ascii="Times New Roman" w:hAnsi="Times New Roman"/>
          <w:snapToGrid w:val="0"/>
          <w:sz w:val="24"/>
          <w:szCs w:val="24"/>
        </w:rPr>
      </w:pPr>
      <w:r>
        <w:rPr>
          <w:rFonts w:ascii="Times New Roman" w:hAnsi="Times New Roman"/>
          <w:snapToGrid w:val="0"/>
          <w:sz w:val="24"/>
          <w:szCs w:val="24"/>
        </w:rPr>
        <w:t xml:space="preserve">        </w:t>
      </w:r>
      <w:r w:rsidR="00BB6BDF" w:rsidRPr="002A3CD2">
        <w:rPr>
          <w:rFonts w:ascii="Times New Roman" w:hAnsi="Times New Roman"/>
          <w:snapToGrid w:val="0"/>
          <w:sz w:val="24"/>
          <w:szCs w:val="24"/>
        </w:rPr>
        <w:t xml:space="preserve">3. </w:t>
      </w:r>
      <w:r w:rsidR="00FF596D" w:rsidRPr="002A3CD2">
        <w:rPr>
          <w:rFonts w:ascii="Times New Roman" w:hAnsi="Times New Roman"/>
          <w:snapToGrid w:val="0"/>
          <w:sz w:val="24"/>
          <w:szCs w:val="24"/>
        </w:rPr>
        <w:t>Сокращенное наименование: МАДОУ ДСКВ «Сказка»</w:t>
      </w:r>
      <w:r w:rsidR="00F45C63">
        <w:rPr>
          <w:rFonts w:ascii="Times New Roman" w:hAnsi="Times New Roman"/>
          <w:snapToGrid w:val="0"/>
          <w:sz w:val="24"/>
          <w:szCs w:val="24"/>
        </w:rPr>
        <w:t>.</w:t>
      </w:r>
    </w:p>
    <w:p w:rsidR="00CF3158" w:rsidRPr="002A3CD2" w:rsidRDefault="007E264A" w:rsidP="00FF596D">
      <w:pPr>
        <w:tabs>
          <w:tab w:val="left" w:pos="709"/>
        </w:tabs>
        <w:spacing w:after="0" w:line="240" w:lineRule="auto"/>
        <w:contextualSpacing/>
        <w:jc w:val="both"/>
        <w:rPr>
          <w:rFonts w:ascii="Times New Roman" w:hAnsi="Times New Roman"/>
          <w:snapToGrid w:val="0"/>
          <w:sz w:val="24"/>
          <w:szCs w:val="24"/>
        </w:rPr>
      </w:pPr>
      <w:r w:rsidRPr="002A3CD2">
        <w:rPr>
          <w:rFonts w:ascii="Times New Roman" w:hAnsi="Times New Roman"/>
          <w:snapToGrid w:val="0"/>
          <w:sz w:val="24"/>
          <w:szCs w:val="24"/>
        </w:rPr>
        <w:t xml:space="preserve">        4. </w:t>
      </w:r>
      <w:r w:rsidR="00514883" w:rsidRPr="002A3CD2">
        <w:rPr>
          <w:rFonts w:ascii="Times New Roman" w:hAnsi="Times New Roman"/>
          <w:snapToGrid w:val="0"/>
          <w:sz w:val="24"/>
          <w:szCs w:val="24"/>
        </w:rPr>
        <w:t xml:space="preserve">Место нахождения учреждения: </w:t>
      </w:r>
      <w:r w:rsidR="00CF3158" w:rsidRPr="002A3CD2">
        <w:rPr>
          <w:rFonts w:ascii="Times New Roman" w:hAnsi="Times New Roman"/>
          <w:snapToGrid w:val="0"/>
          <w:sz w:val="24"/>
          <w:szCs w:val="24"/>
        </w:rPr>
        <w:t>Тюменская область, Ханты-Мансийский автономный округ – Югра, город Покачи, улица Таёжная, дом 14.</w:t>
      </w:r>
    </w:p>
    <w:p w:rsidR="007E264A" w:rsidRPr="002A3CD2" w:rsidRDefault="009071E8" w:rsidP="007E264A">
      <w:pPr>
        <w:tabs>
          <w:tab w:val="left" w:pos="709"/>
        </w:tabs>
        <w:spacing w:after="0" w:line="240" w:lineRule="auto"/>
        <w:contextualSpacing/>
        <w:jc w:val="both"/>
        <w:rPr>
          <w:rFonts w:ascii="Times New Roman" w:hAnsi="Times New Roman"/>
          <w:snapToGrid w:val="0"/>
          <w:sz w:val="24"/>
          <w:szCs w:val="24"/>
        </w:rPr>
      </w:pPr>
      <w:r>
        <w:rPr>
          <w:rFonts w:ascii="Times New Roman" w:hAnsi="Times New Roman"/>
          <w:snapToGrid w:val="0"/>
          <w:sz w:val="24"/>
          <w:szCs w:val="24"/>
        </w:rPr>
        <w:t xml:space="preserve">        </w:t>
      </w:r>
      <w:r w:rsidR="00514883" w:rsidRPr="002A3CD2">
        <w:rPr>
          <w:rFonts w:ascii="Times New Roman" w:hAnsi="Times New Roman"/>
          <w:snapToGrid w:val="0"/>
          <w:sz w:val="24"/>
          <w:szCs w:val="24"/>
        </w:rPr>
        <w:t>5. Почтовый адрес: 628661, Тюменская область, Ханты-Мансийский автономный округ – Югра, город Покачи, улица Таёжная, дом 14.</w:t>
      </w:r>
    </w:p>
    <w:p w:rsidR="007E264A" w:rsidRPr="002A3CD2" w:rsidRDefault="009071E8" w:rsidP="007E264A">
      <w:pPr>
        <w:tabs>
          <w:tab w:val="left" w:pos="709"/>
        </w:tabs>
        <w:spacing w:after="0" w:line="240" w:lineRule="auto"/>
        <w:contextualSpacing/>
        <w:jc w:val="both"/>
        <w:rPr>
          <w:rFonts w:ascii="Times New Roman" w:hAnsi="Times New Roman"/>
          <w:snapToGrid w:val="0"/>
          <w:sz w:val="24"/>
          <w:szCs w:val="24"/>
        </w:rPr>
      </w:pPr>
      <w:r>
        <w:rPr>
          <w:rFonts w:ascii="Times New Roman" w:hAnsi="Times New Roman"/>
          <w:snapToGrid w:val="0"/>
          <w:sz w:val="24"/>
          <w:szCs w:val="24"/>
        </w:rPr>
        <w:t xml:space="preserve">        </w:t>
      </w:r>
      <w:r w:rsidR="007E264A" w:rsidRPr="002A3CD2">
        <w:rPr>
          <w:rFonts w:ascii="Times New Roman" w:hAnsi="Times New Roman"/>
          <w:snapToGrid w:val="0"/>
          <w:sz w:val="24"/>
          <w:szCs w:val="24"/>
        </w:rPr>
        <w:t xml:space="preserve">6. </w:t>
      </w:r>
      <w:r w:rsidR="002B135A" w:rsidRPr="002A3CD2">
        <w:rPr>
          <w:rFonts w:ascii="Times New Roman" w:hAnsi="Times New Roman"/>
          <w:snapToGrid w:val="0"/>
          <w:sz w:val="24"/>
          <w:szCs w:val="24"/>
        </w:rPr>
        <w:t>Тип образова</w:t>
      </w:r>
      <w:r w:rsidR="007E264A" w:rsidRPr="002A3CD2">
        <w:rPr>
          <w:rFonts w:ascii="Times New Roman" w:hAnsi="Times New Roman"/>
          <w:snapToGrid w:val="0"/>
          <w:sz w:val="24"/>
          <w:szCs w:val="24"/>
        </w:rPr>
        <w:t>тельной организации – дошкольное образовательное учреждение</w:t>
      </w:r>
      <w:r w:rsidR="002B135A" w:rsidRPr="002A3CD2">
        <w:rPr>
          <w:rFonts w:ascii="Times New Roman" w:hAnsi="Times New Roman"/>
          <w:snapToGrid w:val="0"/>
          <w:sz w:val="24"/>
          <w:szCs w:val="24"/>
        </w:rPr>
        <w:t>.</w:t>
      </w:r>
    </w:p>
    <w:p w:rsidR="004A7844" w:rsidRPr="002A3CD2" w:rsidRDefault="009071E8" w:rsidP="007E264A">
      <w:pPr>
        <w:tabs>
          <w:tab w:val="left" w:pos="709"/>
        </w:tabs>
        <w:spacing w:after="0" w:line="240" w:lineRule="auto"/>
        <w:contextualSpacing/>
        <w:jc w:val="both"/>
        <w:rPr>
          <w:rFonts w:ascii="Times New Roman" w:hAnsi="Times New Roman"/>
          <w:snapToGrid w:val="0"/>
          <w:sz w:val="24"/>
          <w:szCs w:val="24"/>
        </w:rPr>
      </w:pPr>
      <w:r>
        <w:rPr>
          <w:rFonts w:ascii="Times New Roman" w:hAnsi="Times New Roman"/>
          <w:snapToGrid w:val="0"/>
          <w:sz w:val="24"/>
          <w:szCs w:val="24"/>
        </w:rPr>
        <w:t xml:space="preserve">        </w:t>
      </w:r>
      <w:r w:rsidR="007E264A" w:rsidRPr="002A3CD2">
        <w:rPr>
          <w:rFonts w:ascii="Times New Roman" w:hAnsi="Times New Roman"/>
          <w:snapToGrid w:val="0"/>
          <w:sz w:val="24"/>
          <w:szCs w:val="24"/>
        </w:rPr>
        <w:t>7</w:t>
      </w:r>
      <w:r w:rsidR="002F1CAA" w:rsidRPr="002A3CD2">
        <w:rPr>
          <w:rFonts w:ascii="Times New Roman" w:hAnsi="Times New Roman"/>
          <w:snapToGrid w:val="0"/>
          <w:sz w:val="24"/>
          <w:szCs w:val="24"/>
        </w:rPr>
        <w:t xml:space="preserve">. </w:t>
      </w:r>
      <w:r w:rsidR="00E91C39" w:rsidRPr="002A3CD2">
        <w:rPr>
          <w:rFonts w:ascii="Times New Roman" w:hAnsi="Times New Roman"/>
          <w:sz w:val="24"/>
          <w:szCs w:val="24"/>
          <w:lang w:eastAsia="ar-SA"/>
        </w:rPr>
        <w:t xml:space="preserve">Организационно – правовая форма –  </w:t>
      </w:r>
      <w:r w:rsidR="007E264A" w:rsidRPr="002A3CD2">
        <w:rPr>
          <w:rFonts w:ascii="Times New Roman" w:hAnsi="Times New Roman"/>
          <w:snapToGrid w:val="0"/>
          <w:sz w:val="24"/>
          <w:szCs w:val="24"/>
        </w:rPr>
        <w:t>автономное</w:t>
      </w:r>
      <w:r w:rsidR="00F31B35">
        <w:rPr>
          <w:rFonts w:ascii="Times New Roman" w:hAnsi="Times New Roman"/>
          <w:snapToGrid w:val="0"/>
          <w:sz w:val="24"/>
          <w:szCs w:val="24"/>
        </w:rPr>
        <w:t xml:space="preserve"> </w:t>
      </w:r>
      <w:r w:rsidR="00E91C39" w:rsidRPr="002A3CD2">
        <w:rPr>
          <w:rFonts w:ascii="Times New Roman" w:hAnsi="Times New Roman"/>
          <w:sz w:val="24"/>
          <w:szCs w:val="24"/>
          <w:lang w:eastAsia="ar-SA"/>
        </w:rPr>
        <w:t>учреждение.</w:t>
      </w:r>
    </w:p>
    <w:p w:rsidR="007E264A" w:rsidRPr="002A3CD2" w:rsidRDefault="00F2592C" w:rsidP="002C3101">
      <w:pPr>
        <w:tabs>
          <w:tab w:val="left" w:pos="709"/>
        </w:tabs>
        <w:spacing w:after="0" w:line="240" w:lineRule="auto"/>
        <w:contextualSpacing/>
        <w:jc w:val="both"/>
        <w:rPr>
          <w:rFonts w:ascii="Times New Roman" w:hAnsi="Times New Roman"/>
          <w:snapToGrid w:val="0"/>
          <w:sz w:val="24"/>
          <w:szCs w:val="24"/>
        </w:rPr>
      </w:pPr>
      <w:r>
        <w:rPr>
          <w:rFonts w:ascii="Times New Roman" w:hAnsi="Times New Roman"/>
          <w:snapToGrid w:val="0"/>
          <w:sz w:val="24"/>
          <w:szCs w:val="24"/>
        </w:rPr>
        <w:t xml:space="preserve">        </w:t>
      </w:r>
      <w:r w:rsidR="003E340A" w:rsidRPr="002A3CD2">
        <w:rPr>
          <w:rFonts w:ascii="Times New Roman" w:hAnsi="Times New Roman"/>
          <w:snapToGrid w:val="0"/>
          <w:sz w:val="24"/>
          <w:szCs w:val="24"/>
        </w:rPr>
        <w:t>8</w:t>
      </w:r>
      <w:r w:rsidR="00BB6BDF" w:rsidRPr="002A3CD2">
        <w:rPr>
          <w:rFonts w:ascii="Times New Roman" w:hAnsi="Times New Roman"/>
          <w:snapToGrid w:val="0"/>
          <w:sz w:val="24"/>
          <w:szCs w:val="24"/>
        </w:rPr>
        <w:t xml:space="preserve">. </w:t>
      </w:r>
      <w:r w:rsidR="004A7844" w:rsidRPr="002A3CD2">
        <w:rPr>
          <w:rFonts w:ascii="Times New Roman" w:hAnsi="Times New Roman"/>
          <w:snapToGrid w:val="0"/>
          <w:sz w:val="24"/>
          <w:szCs w:val="24"/>
        </w:rPr>
        <w:t>Учредителем учреждения является город Покачи в лице админи</w:t>
      </w:r>
      <w:r w:rsidR="00565892" w:rsidRPr="002A3CD2">
        <w:rPr>
          <w:rFonts w:ascii="Times New Roman" w:hAnsi="Times New Roman"/>
          <w:snapToGrid w:val="0"/>
          <w:sz w:val="24"/>
          <w:szCs w:val="24"/>
        </w:rPr>
        <w:t>страции города Покачи (далее – У</w:t>
      </w:r>
      <w:r w:rsidR="004A7844" w:rsidRPr="002A3CD2">
        <w:rPr>
          <w:rFonts w:ascii="Times New Roman" w:hAnsi="Times New Roman"/>
          <w:snapToGrid w:val="0"/>
          <w:sz w:val="24"/>
          <w:szCs w:val="24"/>
        </w:rPr>
        <w:t xml:space="preserve">чредитель). Функции и полномочия </w:t>
      </w:r>
      <w:r w:rsidR="00194E60" w:rsidRPr="002A3CD2">
        <w:rPr>
          <w:rFonts w:ascii="Times New Roman" w:hAnsi="Times New Roman"/>
          <w:snapToGrid w:val="0"/>
          <w:sz w:val="24"/>
          <w:szCs w:val="24"/>
        </w:rPr>
        <w:t>Учредителя</w:t>
      </w:r>
      <w:r w:rsidR="004A7844" w:rsidRPr="002A3CD2">
        <w:rPr>
          <w:rFonts w:ascii="Times New Roman" w:hAnsi="Times New Roman"/>
          <w:snapToGrid w:val="0"/>
          <w:sz w:val="24"/>
          <w:szCs w:val="24"/>
        </w:rPr>
        <w:t xml:space="preserve"> от имени администрации города Покачи осуществляют структурные подразделен</w:t>
      </w:r>
      <w:r w:rsidR="009D6730" w:rsidRPr="002A3CD2">
        <w:rPr>
          <w:rFonts w:ascii="Times New Roman" w:hAnsi="Times New Roman"/>
          <w:snapToGrid w:val="0"/>
          <w:sz w:val="24"/>
          <w:szCs w:val="24"/>
        </w:rPr>
        <w:t>ия администрации города Покачи</w:t>
      </w:r>
      <w:r w:rsidR="005531BD" w:rsidRPr="002A3CD2">
        <w:rPr>
          <w:rFonts w:ascii="Times New Roman" w:hAnsi="Times New Roman"/>
          <w:snapToGrid w:val="0"/>
          <w:sz w:val="24"/>
          <w:szCs w:val="24"/>
        </w:rPr>
        <w:t>,</w:t>
      </w:r>
      <w:r w:rsidR="005B448C">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в соответствии с Порядком осуществления функций и полномочий </w:t>
      </w:r>
      <w:r w:rsidR="00194E60" w:rsidRPr="002A3CD2">
        <w:rPr>
          <w:rFonts w:ascii="Times New Roman" w:hAnsi="Times New Roman"/>
          <w:snapToGrid w:val="0"/>
          <w:sz w:val="24"/>
          <w:szCs w:val="24"/>
        </w:rPr>
        <w:t>Учредителя</w:t>
      </w:r>
      <w:r w:rsidR="004A7844" w:rsidRPr="002A3CD2">
        <w:rPr>
          <w:rFonts w:ascii="Times New Roman" w:hAnsi="Times New Roman"/>
          <w:snapToGrid w:val="0"/>
          <w:sz w:val="24"/>
          <w:szCs w:val="24"/>
        </w:rPr>
        <w:t xml:space="preserve"> муниципальных учреждений города Покачи, утвержденным постановлением администрации города Покачи.</w:t>
      </w:r>
    </w:p>
    <w:p w:rsidR="004A7844" w:rsidRPr="002A3CD2" w:rsidRDefault="009071E8" w:rsidP="002C3101">
      <w:pPr>
        <w:spacing w:after="0" w:line="240" w:lineRule="auto"/>
        <w:contextualSpacing/>
        <w:jc w:val="both"/>
        <w:rPr>
          <w:rFonts w:ascii="Times New Roman" w:hAnsi="Times New Roman"/>
          <w:snapToGrid w:val="0"/>
          <w:sz w:val="24"/>
          <w:szCs w:val="24"/>
        </w:rPr>
      </w:pPr>
      <w:r>
        <w:rPr>
          <w:rFonts w:ascii="Times New Roman" w:hAnsi="Times New Roman"/>
          <w:snapToGrid w:val="0"/>
          <w:sz w:val="24"/>
          <w:szCs w:val="24"/>
        </w:rPr>
        <w:t xml:space="preserve">        </w:t>
      </w:r>
      <w:r w:rsidR="00D4332B" w:rsidRPr="002A3CD2">
        <w:rPr>
          <w:rFonts w:ascii="Times New Roman" w:hAnsi="Times New Roman"/>
          <w:snapToGrid w:val="0"/>
          <w:sz w:val="24"/>
          <w:szCs w:val="24"/>
        </w:rPr>
        <w:t>9</w:t>
      </w:r>
      <w:r w:rsidR="002F1CAA" w:rsidRPr="002A3CD2">
        <w:rPr>
          <w:rFonts w:ascii="Times New Roman" w:hAnsi="Times New Roman"/>
          <w:snapToGrid w:val="0"/>
          <w:sz w:val="24"/>
          <w:szCs w:val="24"/>
        </w:rPr>
        <w:t>.</w:t>
      </w:r>
      <w:r w:rsidR="00E65886">
        <w:rPr>
          <w:rFonts w:ascii="Times New Roman" w:hAnsi="Times New Roman"/>
          <w:snapToGrid w:val="0"/>
          <w:sz w:val="24"/>
          <w:szCs w:val="24"/>
        </w:rPr>
        <w:t xml:space="preserve"> </w:t>
      </w:r>
      <w:r w:rsidR="004A7844" w:rsidRPr="002A3CD2">
        <w:rPr>
          <w:rFonts w:ascii="Times New Roman" w:hAnsi="Times New Roman"/>
          <w:snapToGrid w:val="0"/>
          <w:sz w:val="24"/>
          <w:szCs w:val="24"/>
        </w:rPr>
        <w:t>Собственником имущества учреждения является город Покачи. Функции и полномочия собственника имущества осуществляет комитет по управлению муниципальным имуществом администрации города Покачи</w:t>
      </w:r>
      <w:r w:rsidR="00F31B35">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(далее – КУМИ), в соответствии с Порядком осуществления функций и полномочий </w:t>
      </w:r>
      <w:r w:rsidR="00194E60" w:rsidRPr="002A3CD2">
        <w:rPr>
          <w:rFonts w:ascii="Times New Roman" w:hAnsi="Times New Roman"/>
          <w:snapToGrid w:val="0"/>
          <w:sz w:val="24"/>
          <w:szCs w:val="24"/>
        </w:rPr>
        <w:t>Учредителя</w:t>
      </w:r>
      <w:r w:rsidR="004A7844" w:rsidRPr="002A3CD2">
        <w:rPr>
          <w:rFonts w:ascii="Times New Roman" w:hAnsi="Times New Roman"/>
          <w:snapToGrid w:val="0"/>
          <w:sz w:val="24"/>
          <w:szCs w:val="24"/>
        </w:rPr>
        <w:t xml:space="preserve"> муниципальных учреждений города Покачи, утвержденным постановлением администрации города Покачи.</w:t>
      </w:r>
    </w:p>
    <w:p w:rsidR="004A7844" w:rsidRPr="002A3CD2" w:rsidRDefault="009071E8" w:rsidP="00C40AC6">
      <w:pPr>
        <w:spacing w:after="0" w:line="240" w:lineRule="auto"/>
        <w:contextualSpacing/>
        <w:jc w:val="both"/>
        <w:rPr>
          <w:rFonts w:ascii="Times New Roman" w:hAnsi="Times New Roman"/>
          <w:snapToGrid w:val="0"/>
          <w:sz w:val="24"/>
          <w:szCs w:val="24"/>
        </w:rPr>
      </w:pPr>
      <w:r>
        <w:rPr>
          <w:rFonts w:ascii="Times New Roman" w:hAnsi="Times New Roman"/>
          <w:snapToGrid w:val="0"/>
          <w:sz w:val="24"/>
          <w:szCs w:val="24"/>
        </w:rPr>
        <w:t xml:space="preserve">       </w:t>
      </w:r>
      <w:r w:rsidR="00D4332B" w:rsidRPr="002A3CD2">
        <w:rPr>
          <w:rFonts w:ascii="Times New Roman" w:hAnsi="Times New Roman"/>
          <w:snapToGrid w:val="0"/>
          <w:sz w:val="24"/>
          <w:szCs w:val="24"/>
        </w:rPr>
        <w:t>10</w:t>
      </w:r>
      <w:r w:rsidR="002F1CAA" w:rsidRPr="002A3CD2">
        <w:rPr>
          <w:rFonts w:ascii="Times New Roman" w:hAnsi="Times New Roman"/>
          <w:snapToGrid w:val="0"/>
          <w:sz w:val="24"/>
          <w:szCs w:val="24"/>
        </w:rPr>
        <w:t>.</w:t>
      </w:r>
      <w:r w:rsidR="00E65886">
        <w:rPr>
          <w:rFonts w:ascii="Times New Roman" w:hAnsi="Times New Roman"/>
          <w:snapToGrid w:val="0"/>
          <w:sz w:val="24"/>
          <w:szCs w:val="24"/>
        </w:rPr>
        <w:t xml:space="preserve"> </w:t>
      </w:r>
      <w:proofErr w:type="gramStart"/>
      <w:r w:rsidR="004A7844" w:rsidRPr="002A3CD2">
        <w:rPr>
          <w:rFonts w:ascii="Times New Roman" w:hAnsi="Times New Roman"/>
          <w:snapToGrid w:val="0"/>
          <w:sz w:val="24"/>
          <w:szCs w:val="24"/>
        </w:rPr>
        <w:t>Учреждение является юридическим лицом с момента государственной регистрации, имеет план финансово – хозяйственной деятельности, имеет счета в территориальном органе Федерального казначейства по Ханты-Мансийскому автономному округу – Югре, в комитете финансов администрации города Покачи, может приобретать и осуществлять имущественные и личные неимущественные права, нести обязанности, быть истцом и ответчиком в суде, имеет печать установленного образца, штампы и бланки со своим наименованием.</w:t>
      </w:r>
      <w:proofErr w:type="gramEnd"/>
    </w:p>
    <w:p w:rsidR="004A7844" w:rsidRPr="002A3CD2" w:rsidRDefault="009071E8" w:rsidP="00556B5D">
      <w:pPr>
        <w:spacing w:after="0" w:line="240" w:lineRule="auto"/>
        <w:contextualSpacing/>
        <w:jc w:val="both"/>
        <w:rPr>
          <w:rFonts w:ascii="Times New Roman" w:hAnsi="Times New Roman"/>
          <w:snapToGrid w:val="0"/>
          <w:sz w:val="24"/>
          <w:szCs w:val="24"/>
        </w:rPr>
      </w:pPr>
      <w:r>
        <w:rPr>
          <w:rFonts w:ascii="Times New Roman" w:hAnsi="Times New Roman"/>
          <w:snapToGrid w:val="0"/>
          <w:sz w:val="24"/>
          <w:szCs w:val="24"/>
        </w:rPr>
        <w:t xml:space="preserve">       </w:t>
      </w:r>
      <w:r w:rsidR="00D4332B" w:rsidRPr="002A3CD2">
        <w:rPr>
          <w:rFonts w:ascii="Times New Roman" w:hAnsi="Times New Roman"/>
          <w:snapToGrid w:val="0"/>
          <w:sz w:val="24"/>
          <w:szCs w:val="24"/>
        </w:rPr>
        <w:t>11</w:t>
      </w:r>
      <w:r w:rsidR="002F1CAA" w:rsidRPr="002A3CD2">
        <w:rPr>
          <w:rFonts w:ascii="Times New Roman" w:hAnsi="Times New Roman"/>
          <w:snapToGrid w:val="0"/>
          <w:sz w:val="24"/>
          <w:szCs w:val="24"/>
        </w:rPr>
        <w:t>.</w:t>
      </w:r>
      <w:r w:rsidR="004A7844" w:rsidRPr="002A3CD2">
        <w:rPr>
          <w:rFonts w:ascii="Times New Roman" w:hAnsi="Times New Roman"/>
          <w:snapToGrid w:val="0"/>
          <w:sz w:val="24"/>
          <w:szCs w:val="24"/>
        </w:rPr>
        <w:t xml:space="preserve"> Учреждение осуществляет свою деятельность в соответствии с законами и иными нормативными правовыми актами Российской Федерации, законами и иными нормативными правовыми актами Ханты-Мансийского автономного округа - Югры, Уставом города Покачи и иными муниципальными правовыми актами города Покачи, а также настоящим Уста</w:t>
      </w:r>
      <w:r w:rsidR="0054028E" w:rsidRPr="002A3CD2">
        <w:rPr>
          <w:rFonts w:ascii="Times New Roman" w:hAnsi="Times New Roman"/>
          <w:snapToGrid w:val="0"/>
          <w:sz w:val="24"/>
          <w:szCs w:val="24"/>
        </w:rPr>
        <w:t>вом и локальными актами учреждения.</w:t>
      </w:r>
    </w:p>
    <w:p w:rsidR="00580294" w:rsidRDefault="009071E8" w:rsidP="00580294">
      <w:pPr>
        <w:spacing w:after="0" w:line="240" w:lineRule="auto"/>
        <w:jc w:val="both"/>
        <w:rPr>
          <w:rFonts w:ascii="Times New Roman" w:hAnsi="Times New Roman"/>
          <w:sz w:val="24"/>
          <w:szCs w:val="24"/>
        </w:rPr>
      </w:pPr>
      <w:r>
        <w:rPr>
          <w:rFonts w:ascii="Times New Roman" w:hAnsi="Times New Roman"/>
          <w:sz w:val="24"/>
          <w:szCs w:val="24"/>
        </w:rPr>
        <w:t xml:space="preserve">      </w:t>
      </w:r>
      <w:r w:rsidR="00C40AC6" w:rsidRPr="002A3CD2">
        <w:rPr>
          <w:rFonts w:ascii="Times New Roman" w:hAnsi="Times New Roman"/>
          <w:sz w:val="24"/>
          <w:szCs w:val="24"/>
        </w:rPr>
        <w:t>12</w:t>
      </w:r>
      <w:r w:rsidR="00FA6675" w:rsidRPr="002A3CD2">
        <w:rPr>
          <w:rFonts w:ascii="Times New Roman" w:hAnsi="Times New Roman"/>
          <w:sz w:val="24"/>
          <w:szCs w:val="24"/>
        </w:rPr>
        <w:t>.</w:t>
      </w:r>
      <w:r w:rsidR="00E65886">
        <w:rPr>
          <w:rFonts w:ascii="Times New Roman" w:hAnsi="Times New Roman"/>
          <w:sz w:val="24"/>
          <w:szCs w:val="24"/>
        </w:rPr>
        <w:t xml:space="preserve"> </w:t>
      </w:r>
      <w:r w:rsidR="004A7844" w:rsidRPr="002A3CD2">
        <w:rPr>
          <w:rFonts w:ascii="Times New Roman" w:hAnsi="Times New Roman"/>
          <w:sz w:val="24"/>
          <w:szCs w:val="24"/>
        </w:rPr>
        <w:t>Учреждение  проходит лицензирование в порядке, установленном федеральным законодательством.</w:t>
      </w:r>
    </w:p>
    <w:p w:rsidR="004A7844" w:rsidRPr="00580294" w:rsidRDefault="00580294" w:rsidP="00580294">
      <w:pPr>
        <w:spacing w:after="0" w:line="240" w:lineRule="auto"/>
        <w:jc w:val="both"/>
        <w:rPr>
          <w:rFonts w:ascii="Times New Roman" w:hAnsi="Times New Roman"/>
          <w:sz w:val="24"/>
          <w:szCs w:val="24"/>
        </w:rPr>
      </w:pPr>
      <w:r>
        <w:rPr>
          <w:rFonts w:ascii="Times New Roman" w:hAnsi="Times New Roman"/>
          <w:sz w:val="24"/>
          <w:szCs w:val="24"/>
        </w:rPr>
        <w:t xml:space="preserve">     </w:t>
      </w:r>
      <w:r w:rsidR="009071E8">
        <w:rPr>
          <w:rFonts w:ascii="Times New Roman" w:hAnsi="Times New Roman"/>
          <w:sz w:val="24"/>
          <w:szCs w:val="24"/>
        </w:rPr>
        <w:t xml:space="preserve"> </w:t>
      </w:r>
      <w:r>
        <w:rPr>
          <w:rFonts w:ascii="Times New Roman" w:hAnsi="Times New Roman"/>
          <w:sz w:val="24"/>
          <w:szCs w:val="24"/>
        </w:rPr>
        <w:t xml:space="preserve">13. </w:t>
      </w:r>
      <w:r w:rsidR="004A7844" w:rsidRPr="002A3CD2">
        <w:rPr>
          <w:rFonts w:ascii="Times New Roman" w:hAnsi="Times New Roman"/>
          <w:snapToGrid w:val="0"/>
          <w:sz w:val="24"/>
          <w:szCs w:val="24"/>
        </w:rPr>
        <w:t>В учреждении не допускается создание и деятельность политических партий, религиозных организаций (объединений). Привлечение воспитанников к деятельности этих объединений, участию в агитационных кампаниях и политических акциях не допускается.</w:t>
      </w:r>
    </w:p>
    <w:p w:rsidR="00E938A8" w:rsidRPr="002A3CD2" w:rsidRDefault="009071E8" w:rsidP="00556B5D">
      <w:pPr>
        <w:tabs>
          <w:tab w:val="left" w:pos="851"/>
        </w:tabs>
        <w:spacing w:after="0" w:line="240" w:lineRule="auto"/>
        <w:jc w:val="both"/>
        <w:rPr>
          <w:rFonts w:ascii="Times New Roman" w:hAnsi="Times New Roman"/>
          <w:snapToGrid w:val="0"/>
          <w:sz w:val="24"/>
          <w:szCs w:val="24"/>
        </w:rPr>
      </w:pPr>
      <w:r>
        <w:rPr>
          <w:rFonts w:ascii="Times New Roman" w:hAnsi="Times New Roman"/>
          <w:sz w:val="24"/>
          <w:szCs w:val="24"/>
        </w:rPr>
        <w:t xml:space="preserve">      </w:t>
      </w:r>
      <w:r w:rsidR="00580294">
        <w:rPr>
          <w:rFonts w:ascii="Times New Roman" w:hAnsi="Times New Roman"/>
          <w:sz w:val="24"/>
          <w:szCs w:val="24"/>
        </w:rPr>
        <w:t>14</w:t>
      </w:r>
      <w:r w:rsidR="00FA6675" w:rsidRPr="002A3CD2">
        <w:rPr>
          <w:rFonts w:ascii="Times New Roman" w:hAnsi="Times New Roman"/>
          <w:sz w:val="24"/>
          <w:szCs w:val="24"/>
        </w:rPr>
        <w:t>.</w:t>
      </w:r>
      <w:r w:rsidR="00E65886">
        <w:rPr>
          <w:rFonts w:ascii="Times New Roman" w:hAnsi="Times New Roman"/>
          <w:sz w:val="24"/>
          <w:szCs w:val="24"/>
        </w:rPr>
        <w:t xml:space="preserve"> </w:t>
      </w:r>
      <w:proofErr w:type="gramStart"/>
      <w:r w:rsidR="00E938A8" w:rsidRPr="002A3CD2">
        <w:rPr>
          <w:rFonts w:ascii="Times New Roman" w:hAnsi="Times New Roman"/>
          <w:sz w:val="24"/>
          <w:szCs w:val="24"/>
        </w:rPr>
        <w:t xml:space="preserve">Учреждение является некоммерческой организацией, созданной для оказания услуг в сфере дошкольного образования в целях создания условий для реализации права на получение общедоступного и бесплатного дошкольного образования, формирование общей культуры личности воспитанников на основе усвоения знаний и умений содержания  основных  общеобразовательных программ,  воспитание гражданственности, трудолюбия, </w:t>
      </w:r>
      <w:r w:rsidR="00E938A8" w:rsidRPr="002A3CD2">
        <w:rPr>
          <w:rFonts w:ascii="Times New Roman" w:hAnsi="Times New Roman"/>
          <w:sz w:val="24"/>
          <w:szCs w:val="24"/>
        </w:rPr>
        <w:lastRenderedPageBreak/>
        <w:t>уважения к правам и свободам человека, любви к окружающей природе, Родине, семье, формирование здорового образа жизни.</w:t>
      </w:r>
      <w:proofErr w:type="gramEnd"/>
    </w:p>
    <w:p w:rsidR="00AA31F5" w:rsidRPr="002A3CD2" w:rsidRDefault="00580294" w:rsidP="00580294">
      <w:pPr>
        <w:tabs>
          <w:tab w:val="left" w:pos="851"/>
        </w:tabs>
        <w:autoSpaceDE w:val="0"/>
        <w:autoSpaceDN w:val="0"/>
        <w:spacing w:after="0" w:line="240" w:lineRule="auto"/>
        <w:jc w:val="both"/>
        <w:outlineLvl w:val="1"/>
        <w:rPr>
          <w:rFonts w:ascii="Times New Roman" w:hAnsi="Times New Roman"/>
          <w:sz w:val="24"/>
          <w:szCs w:val="24"/>
        </w:rPr>
      </w:pPr>
      <w:r>
        <w:rPr>
          <w:rFonts w:ascii="Times New Roman" w:hAnsi="Times New Roman"/>
          <w:sz w:val="24"/>
          <w:szCs w:val="24"/>
        </w:rPr>
        <w:t xml:space="preserve">   </w:t>
      </w:r>
      <w:r w:rsidR="009071E8">
        <w:rPr>
          <w:rFonts w:ascii="Times New Roman" w:hAnsi="Times New Roman"/>
          <w:sz w:val="24"/>
          <w:szCs w:val="24"/>
        </w:rPr>
        <w:t xml:space="preserve">       </w:t>
      </w:r>
      <w:r>
        <w:rPr>
          <w:rFonts w:ascii="Times New Roman" w:hAnsi="Times New Roman"/>
          <w:sz w:val="24"/>
          <w:szCs w:val="24"/>
        </w:rPr>
        <w:t xml:space="preserve"> 15</w:t>
      </w:r>
      <w:r w:rsidR="00FA6675" w:rsidRPr="002A3CD2">
        <w:rPr>
          <w:rFonts w:ascii="Times New Roman" w:hAnsi="Times New Roman"/>
          <w:sz w:val="24"/>
          <w:szCs w:val="24"/>
        </w:rPr>
        <w:t>.</w:t>
      </w:r>
      <w:r w:rsidR="00E65886">
        <w:rPr>
          <w:rFonts w:ascii="Times New Roman" w:hAnsi="Times New Roman"/>
          <w:sz w:val="24"/>
          <w:szCs w:val="24"/>
        </w:rPr>
        <w:t xml:space="preserve"> </w:t>
      </w:r>
      <w:r w:rsidR="00AA31F5" w:rsidRPr="002A3CD2">
        <w:rPr>
          <w:rFonts w:ascii="Times New Roman" w:hAnsi="Times New Roman"/>
          <w:sz w:val="24"/>
          <w:szCs w:val="24"/>
        </w:rPr>
        <w:t>Учреждение формирует открытые и общедоступные информационные ресурсы, содержащие достоверную и актуальную информацию о своей деятельности, обеспечивает доступ к таким ресурсам посредством размещения их в информационно-телекоммуникационных сетях, в том числе  на официальном сайте учреждения в сети Интернет в соответствии с перечнем сведений, установленных федеральным законодательством:</w:t>
      </w:r>
    </w:p>
    <w:p w:rsidR="00AA31F5" w:rsidRPr="002A3CD2" w:rsidRDefault="00AA31F5" w:rsidP="009B548E">
      <w:pPr>
        <w:tabs>
          <w:tab w:val="left" w:pos="709"/>
        </w:tabs>
        <w:spacing w:after="0" w:line="240" w:lineRule="auto"/>
        <w:ind w:firstLine="709"/>
        <w:jc w:val="both"/>
        <w:rPr>
          <w:rFonts w:ascii="Times New Roman" w:hAnsi="Times New Roman"/>
          <w:sz w:val="24"/>
          <w:szCs w:val="24"/>
        </w:rPr>
      </w:pPr>
      <w:r w:rsidRPr="002A3CD2">
        <w:rPr>
          <w:rFonts w:ascii="Times New Roman" w:hAnsi="Times New Roman"/>
          <w:sz w:val="24"/>
          <w:szCs w:val="24"/>
        </w:rPr>
        <w:t>1) информации:</w:t>
      </w:r>
    </w:p>
    <w:p w:rsidR="00AA31F5" w:rsidRPr="002A3CD2" w:rsidRDefault="00AA31F5"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а) о дате создания учреждения, об учредителе, о месте нахождения учреждения и его филиалов (при наличии), режиме, графике работы, контактных телефонах и об адресах электронной почты;</w:t>
      </w:r>
    </w:p>
    <w:p w:rsidR="00AA31F5" w:rsidRPr="002A3CD2" w:rsidRDefault="00F94205"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б)</w:t>
      </w:r>
      <w:r w:rsidR="00AA31F5" w:rsidRPr="002A3CD2">
        <w:rPr>
          <w:rFonts w:ascii="Times New Roman" w:hAnsi="Times New Roman"/>
          <w:sz w:val="24"/>
          <w:szCs w:val="24"/>
        </w:rPr>
        <w:t xml:space="preserve"> о  структуре  и об органах управления учреждением;</w:t>
      </w:r>
    </w:p>
    <w:p w:rsidR="00AA31F5" w:rsidRPr="002A3CD2" w:rsidRDefault="00F94205"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 xml:space="preserve">в) </w:t>
      </w:r>
      <w:r w:rsidR="00AA31F5" w:rsidRPr="002A3CD2">
        <w:rPr>
          <w:rFonts w:ascii="Times New Roman" w:hAnsi="Times New Roman"/>
          <w:sz w:val="24"/>
          <w:szCs w:val="24"/>
        </w:rPr>
        <w:t>о реализуемых  образовательных программах с указанием учебных предметов, курсов, дисциплин (модулей), предусмотренных соответствующей образовательной программой;</w:t>
      </w:r>
    </w:p>
    <w:p w:rsidR="00AA31F5" w:rsidRPr="002A3CD2" w:rsidRDefault="00AA31F5"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г) о численности воспитанников по реализуемым образовательным программам за счет средств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w:t>
      </w:r>
    </w:p>
    <w:p w:rsidR="00AA31F5" w:rsidRPr="002A3CD2" w:rsidRDefault="00AA31F5"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д) о языке образования;</w:t>
      </w:r>
    </w:p>
    <w:p w:rsidR="00AA31F5" w:rsidRPr="002A3CD2" w:rsidRDefault="00AA31F5"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е) о федеральных государственных образовательных стандартах, об образовательных стандартах (при их наличии);</w:t>
      </w:r>
    </w:p>
    <w:p w:rsidR="00AA31F5" w:rsidRPr="002A3CD2" w:rsidRDefault="00AA31F5"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ж) о руководителе учреждения, его заместителях, руководителях структурных подразделений  учреждения (при их наличии);</w:t>
      </w:r>
    </w:p>
    <w:p w:rsidR="00AA31F5" w:rsidRPr="002A3CD2" w:rsidRDefault="00AA31F5"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з) о персональном составе педагогических работников с указанием уровня образования и квалификации и опыта работы;</w:t>
      </w:r>
    </w:p>
    <w:p w:rsidR="00AA31F5" w:rsidRPr="002A3CD2" w:rsidRDefault="00AA31F5"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и) о материально-техническом обеспечении  образовательной деятельности;</w:t>
      </w:r>
    </w:p>
    <w:p w:rsidR="00AA31F5" w:rsidRPr="002A3CD2" w:rsidRDefault="00AA31F5"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к) о поступлении и расходовании финансовых и материальных средств по итогам финансового года;</w:t>
      </w:r>
    </w:p>
    <w:p w:rsidR="00AA31F5" w:rsidRPr="002A3CD2" w:rsidRDefault="00AA31F5"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2) копий:</w:t>
      </w:r>
    </w:p>
    <w:p w:rsidR="00AA31F5" w:rsidRPr="002A3CD2" w:rsidRDefault="00014778"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а) У</w:t>
      </w:r>
      <w:r w:rsidR="00AA31F5" w:rsidRPr="002A3CD2">
        <w:rPr>
          <w:rFonts w:ascii="Times New Roman" w:hAnsi="Times New Roman"/>
          <w:sz w:val="24"/>
          <w:szCs w:val="24"/>
        </w:rPr>
        <w:t>става учреждения;</w:t>
      </w:r>
    </w:p>
    <w:p w:rsidR="00AA31F5" w:rsidRPr="002A3CD2" w:rsidRDefault="00AA31F5"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б) лицензии на осуществление образовательной деятельности (с приложениями);</w:t>
      </w:r>
    </w:p>
    <w:p w:rsidR="00AA31F5" w:rsidRPr="002A3CD2" w:rsidRDefault="00AA31F5"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в) плана финансово-хозяйственной деятельности учреждения, утвержденного в установленном законодательством Российской Федерации порядке;</w:t>
      </w:r>
    </w:p>
    <w:p w:rsidR="00AA31F5" w:rsidRPr="002A3CD2" w:rsidRDefault="00AA31F5"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г) локальных актов, регулирующи</w:t>
      </w:r>
      <w:r w:rsidR="00A26412" w:rsidRPr="002A3CD2">
        <w:rPr>
          <w:rFonts w:ascii="Times New Roman" w:hAnsi="Times New Roman"/>
          <w:sz w:val="24"/>
          <w:szCs w:val="24"/>
        </w:rPr>
        <w:t>х</w:t>
      </w:r>
      <w:r w:rsidRPr="002A3CD2">
        <w:rPr>
          <w:rFonts w:ascii="Times New Roman" w:hAnsi="Times New Roman"/>
          <w:sz w:val="24"/>
          <w:szCs w:val="24"/>
        </w:rPr>
        <w:t xml:space="preserve"> образовательные отношения, правил внутреннего трудового распорядка, коллективного договора;</w:t>
      </w:r>
    </w:p>
    <w:p w:rsidR="00AA31F5" w:rsidRPr="002A3CD2" w:rsidRDefault="003D2348"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3</w:t>
      </w:r>
      <w:r w:rsidR="00AA31F5" w:rsidRPr="002A3CD2">
        <w:rPr>
          <w:rFonts w:ascii="Times New Roman" w:hAnsi="Times New Roman"/>
          <w:sz w:val="24"/>
          <w:szCs w:val="24"/>
        </w:rPr>
        <w:t xml:space="preserve">) отчета </w:t>
      </w:r>
      <w:r w:rsidR="004C570D" w:rsidRPr="002A3CD2">
        <w:rPr>
          <w:rFonts w:ascii="Times New Roman" w:hAnsi="Times New Roman"/>
          <w:sz w:val="24"/>
          <w:szCs w:val="24"/>
        </w:rPr>
        <w:t xml:space="preserve">о результатах </w:t>
      </w:r>
      <w:proofErr w:type="spellStart"/>
      <w:r w:rsidR="004C570D" w:rsidRPr="002A3CD2">
        <w:rPr>
          <w:rFonts w:ascii="Times New Roman" w:hAnsi="Times New Roman"/>
          <w:sz w:val="24"/>
          <w:szCs w:val="24"/>
        </w:rPr>
        <w:t>самообследования</w:t>
      </w:r>
      <w:proofErr w:type="spellEnd"/>
      <w:r w:rsidR="004C570D" w:rsidRPr="002A3CD2">
        <w:rPr>
          <w:rFonts w:ascii="Times New Roman" w:hAnsi="Times New Roman"/>
          <w:sz w:val="24"/>
          <w:szCs w:val="24"/>
        </w:rPr>
        <w:t>;</w:t>
      </w:r>
    </w:p>
    <w:p w:rsidR="00AA31F5" w:rsidRPr="002A3CD2" w:rsidRDefault="003D2348"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4</w:t>
      </w:r>
      <w:r w:rsidR="00AA31F5" w:rsidRPr="002A3CD2">
        <w:rPr>
          <w:rFonts w:ascii="Times New Roman" w:hAnsi="Times New Roman"/>
          <w:sz w:val="24"/>
          <w:szCs w:val="24"/>
        </w:rPr>
        <w:t>) документа о порядке оказания платных образовательных услуг, в том числе образца договора об оказании платных образовательных услуг, документа об утверждении  стоимости платных образовательных услуг по каждой образовательной программе;</w:t>
      </w:r>
    </w:p>
    <w:p w:rsidR="00AA31F5" w:rsidRPr="002A3CD2" w:rsidRDefault="003D2348"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5</w:t>
      </w:r>
      <w:r w:rsidR="00AA31F5" w:rsidRPr="002A3CD2">
        <w:rPr>
          <w:rFonts w:ascii="Times New Roman" w:hAnsi="Times New Roman"/>
          <w:sz w:val="24"/>
          <w:szCs w:val="24"/>
        </w:rPr>
        <w:t>) предписаний органов, осуществляющих государственный контроль (надзор) в сфере образования, отчетов об исполнении таких предписаний;</w:t>
      </w:r>
    </w:p>
    <w:p w:rsidR="00AA31F5" w:rsidRPr="002A3CD2" w:rsidRDefault="003D2348"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6</w:t>
      </w:r>
      <w:r w:rsidR="00AA31F5" w:rsidRPr="002A3CD2">
        <w:rPr>
          <w:rFonts w:ascii="Times New Roman" w:hAnsi="Times New Roman"/>
          <w:sz w:val="24"/>
          <w:szCs w:val="24"/>
        </w:rPr>
        <w:t>) иной информации, которая размещается, опубликовывается по решению учреждения и (или) размещение, опубликование которой является обязательными в соответствии с законодательством Российской Федерации.</w:t>
      </w:r>
    </w:p>
    <w:p w:rsidR="004A7844" w:rsidRPr="002A3CD2" w:rsidRDefault="00580294" w:rsidP="009B548E">
      <w:pPr>
        <w:tabs>
          <w:tab w:val="left" w:pos="851"/>
        </w:tabs>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16</w:t>
      </w:r>
      <w:r w:rsidR="0032236F" w:rsidRPr="002A3CD2">
        <w:rPr>
          <w:rFonts w:ascii="Times New Roman" w:hAnsi="Times New Roman"/>
          <w:snapToGrid w:val="0"/>
          <w:sz w:val="24"/>
          <w:szCs w:val="24"/>
        </w:rPr>
        <w:t>.</w:t>
      </w:r>
      <w:r w:rsidR="00E65886">
        <w:rPr>
          <w:rFonts w:ascii="Times New Roman" w:hAnsi="Times New Roman"/>
          <w:snapToGrid w:val="0"/>
          <w:sz w:val="24"/>
          <w:szCs w:val="24"/>
        </w:rPr>
        <w:t xml:space="preserve"> </w:t>
      </w:r>
      <w:r w:rsidR="004A7844" w:rsidRPr="002A3CD2">
        <w:rPr>
          <w:rFonts w:ascii="Times New Roman" w:hAnsi="Times New Roman"/>
          <w:snapToGrid w:val="0"/>
          <w:sz w:val="24"/>
          <w:szCs w:val="24"/>
        </w:rPr>
        <w:t>Учреждение выполняет муниципальное задание в соответствии с предусмотренными настоящим Уставом видами основной деятельности. Мун</w:t>
      </w:r>
      <w:r w:rsidR="00F772B2" w:rsidRPr="002A3CD2">
        <w:rPr>
          <w:rFonts w:ascii="Times New Roman" w:hAnsi="Times New Roman"/>
          <w:snapToGrid w:val="0"/>
          <w:sz w:val="24"/>
          <w:szCs w:val="24"/>
        </w:rPr>
        <w:t>иципальное задание формируется У</w:t>
      </w:r>
      <w:r w:rsidR="004A7844" w:rsidRPr="002A3CD2">
        <w:rPr>
          <w:rFonts w:ascii="Times New Roman" w:hAnsi="Times New Roman"/>
          <w:snapToGrid w:val="0"/>
          <w:sz w:val="24"/>
          <w:szCs w:val="24"/>
        </w:rPr>
        <w:t>чредителем  и является обязательным для исполнения.</w:t>
      </w:r>
    </w:p>
    <w:p w:rsidR="004A7844" w:rsidRPr="002A3CD2" w:rsidRDefault="00580294" w:rsidP="009B548E">
      <w:pPr>
        <w:tabs>
          <w:tab w:val="left" w:pos="851"/>
        </w:tabs>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17</w:t>
      </w:r>
      <w:r w:rsidR="0032236F" w:rsidRPr="002A3CD2">
        <w:rPr>
          <w:rFonts w:ascii="Times New Roman" w:hAnsi="Times New Roman"/>
          <w:snapToGrid w:val="0"/>
          <w:sz w:val="24"/>
          <w:szCs w:val="24"/>
        </w:rPr>
        <w:t>.</w:t>
      </w:r>
      <w:r w:rsidR="00E65886">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Сверх муниципального задания учреждение вправе выполнять работы, оказывать услуги, относящиеся к ее основной деятельности, для граждан и юридических лиц за плату и на одинаковых при оказании однородных услуг условиях в порядке, установленном </w:t>
      </w:r>
      <w:r w:rsidR="004A7844" w:rsidRPr="002A3CD2">
        <w:rPr>
          <w:rFonts w:ascii="Times New Roman" w:hAnsi="Times New Roman"/>
          <w:snapToGrid w:val="0"/>
          <w:sz w:val="24"/>
          <w:szCs w:val="24"/>
        </w:rPr>
        <w:lastRenderedPageBreak/>
        <w:t>федеральными законами. Наряду с видами основной деятельности учреждение может осуществлять иные виды деятельности, пре</w:t>
      </w:r>
      <w:r w:rsidR="00D46BFC" w:rsidRPr="002A3CD2">
        <w:rPr>
          <w:rFonts w:ascii="Times New Roman" w:hAnsi="Times New Roman"/>
          <w:snapToGrid w:val="0"/>
          <w:sz w:val="24"/>
          <w:szCs w:val="24"/>
        </w:rPr>
        <w:t>дусмотренные настоящим Уставом, лишь постольку, поскольку это служит достижению целей, ради которых учреждение создано.</w:t>
      </w:r>
    </w:p>
    <w:p w:rsidR="004A7844" w:rsidRPr="002A3CD2" w:rsidRDefault="00580294" w:rsidP="009B548E">
      <w:pPr>
        <w:tabs>
          <w:tab w:val="left" w:pos="851"/>
        </w:tabs>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18</w:t>
      </w:r>
      <w:r w:rsidR="0032236F" w:rsidRPr="002A3CD2">
        <w:rPr>
          <w:rFonts w:ascii="Times New Roman" w:hAnsi="Times New Roman"/>
          <w:snapToGrid w:val="0"/>
          <w:sz w:val="24"/>
          <w:szCs w:val="24"/>
        </w:rPr>
        <w:t>.</w:t>
      </w:r>
      <w:r w:rsidR="00E65886">
        <w:rPr>
          <w:rFonts w:ascii="Times New Roman" w:hAnsi="Times New Roman"/>
          <w:snapToGrid w:val="0"/>
          <w:sz w:val="24"/>
          <w:szCs w:val="24"/>
        </w:rPr>
        <w:t xml:space="preserve"> </w:t>
      </w:r>
      <w:r w:rsidR="004A7844" w:rsidRPr="002A3CD2">
        <w:rPr>
          <w:rFonts w:ascii="Times New Roman" w:hAnsi="Times New Roman"/>
          <w:snapToGrid w:val="0"/>
          <w:sz w:val="24"/>
          <w:szCs w:val="24"/>
        </w:rPr>
        <w:t>Учреждение вправе привлекать в порядке, установленном законодательством Российской Федерации, дополнительные финансовые средства за счет предоставления платных дополнительных образовательных услуг, а также за счет добровольных пожертвований и целевых взносов физических и (или) юридических лиц, в том числе иностранных граждан и (или) иностранных юридических лиц.</w:t>
      </w:r>
    </w:p>
    <w:p w:rsidR="00AA31F5" w:rsidRPr="002A3CD2" w:rsidRDefault="00AA31F5"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1</w:t>
      </w:r>
      <w:r w:rsidR="00580294">
        <w:rPr>
          <w:rFonts w:ascii="Times New Roman" w:hAnsi="Times New Roman"/>
          <w:sz w:val="24"/>
          <w:szCs w:val="24"/>
        </w:rPr>
        <w:t>9</w:t>
      </w:r>
      <w:r w:rsidRPr="002A3CD2">
        <w:rPr>
          <w:rFonts w:ascii="Times New Roman" w:hAnsi="Times New Roman"/>
          <w:sz w:val="24"/>
          <w:szCs w:val="24"/>
        </w:rPr>
        <w:t xml:space="preserve">. Учреждение несет в установленном законодательством Российской Федерации  порядке ответственность </w:t>
      </w:r>
      <w:proofErr w:type="gramStart"/>
      <w:r w:rsidRPr="002A3CD2">
        <w:rPr>
          <w:rFonts w:ascii="Times New Roman" w:hAnsi="Times New Roman"/>
          <w:sz w:val="24"/>
          <w:szCs w:val="24"/>
        </w:rPr>
        <w:t>за</w:t>
      </w:r>
      <w:proofErr w:type="gramEnd"/>
      <w:r w:rsidRPr="002A3CD2">
        <w:rPr>
          <w:rFonts w:ascii="Times New Roman" w:hAnsi="Times New Roman"/>
          <w:sz w:val="24"/>
          <w:szCs w:val="24"/>
        </w:rPr>
        <w:t>:</w:t>
      </w:r>
    </w:p>
    <w:p w:rsidR="00AA31F5" w:rsidRPr="002A3CD2" w:rsidRDefault="00AA31F5"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1) невыполнение функций, отнесенных к его компетенции;</w:t>
      </w:r>
    </w:p>
    <w:p w:rsidR="00422B75" w:rsidRPr="002A3CD2" w:rsidRDefault="00AA31F5"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2) реализацию не в полном объеме  основной общеобразовательной программы дошкольного образования;</w:t>
      </w:r>
    </w:p>
    <w:p w:rsidR="00AA31F5" w:rsidRPr="002A3CD2" w:rsidRDefault="00422B75"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3)</w:t>
      </w:r>
      <w:r w:rsidR="00AA31F5" w:rsidRPr="002A3CD2">
        <w:rPr>
          <w:rFonts w:ascii="Times New Roman" w:hAnsi="Times New Roman"/>
          <w:sz w:val="24"/>
          <w:szCs w:val="24"/>
        </w:rPr>
        <w:t xml:space="preserve"> качество образования своих воспитанников;</w:t>
      </w:r>
    </w:p>
    <w:p w:rsidR="00AA31F5" w:rsidRPr="002A3CD2" w:rsidRDefault="00422B75"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4</w:t>
      </w:r>
      <w:r w:rsidR="00AA31F5" w:rsidRPr="002A3CD2">
        <w:rPr>
          <w:rFonts w:ascii="Times New Roman" w:hAnsi="Times New Roman"/>
          <w:sz w:val="24"/>
          <w:szCs w:val="24"/>
        </w:rPr>
        <w:t>) жизнь и здоровье воспитанников и работников  учреждения во время образовательного процесса;</w:t>
      </w:r>
    </w:p>
    <w:p w:rsidR="00AA31F5" w:rsidRPr="002A3CD2" w:rsidRDefault="00422B75"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5</w:t>
      </w:r>
      <w:r w:rsidR="00AA31F5" w:rsidRPr="002A3CD2">
        <w:rPr>
          <w:rFonts w:ascii="Times New Roman" w:hAnsi="Times New Roman"/>
          <w:sz w:val="24"/>
          <w:szCs w:val="24"/>
        </w:rPr>
        <w:t>) выполнение функций, определенных Уставом;</w:t>
      </w:r>
    </w:p>
    <w:p w:rsidR="00AA31F5" w:rsidRPr="002A3CD2" w:rsidRDefault="00422B75"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6</w:t>
      </w:r>
      <w:r w:rsidR="00AA31F5" w:rsidRPr="002A3CD2">
        <w:rPr>
          <w:rFonts w:ascii="Times New Roman" w:hAnsi="Times New Roman"/>
          <w:sz w:val="24"/>
          <w:szCs w:val="24"/>
        </w:rPr>
        <w:t xml:space="preserve">) нарушение </w:t>
      </w:r>
      <w:r w:rsidR="0056416E" w:rsidRPr="002A3CD2">
        <w:rPr>
          <w:rFonts w:ascii="Times New Roman" w:hAnsi="Times New Roman"/>
          <w:sz w:val="24"/>
          <w:szCs w:val="24"/>
        </w:rPr>
        <w:t xml:space="preserve">или незаконное ограничение права на образование и предусмотренных законодательством об образовании прав и свобод </w:t>
      </w:r>
      <w:r w:rsidR="00AA31F5" w:rsidRPr="002A3CD2">
        <w:rPr>
          <w:rFonts w:ascii="Times New Roman" w:hAnsi="Times New Roman"/>
          <w:sz w:val="24"/>
          <w:szCs w:val="24"/>
        </w:rPr>
        <w:t>воспитанников</w:t>
      </w:r>
      <w:r w:rsidR="0056416E" w:rsidRPr="002A3CD2">
        <w:rPr>
          <w:rFonts w:ascii="Times New Roman" w:hAnsi="Times New Roman"/>
          <w:sz w:val="24"/>
          <w:szCs w:val="24"/>
        </w:rPr>
        <w:t>, родителей (законных представителей)</w:t>
      </w:r>
      <w:r w:rsidR="00AA31F5" w:rsidRPr="002A3CD2">
        <w:rPr>
          <w:rFonts w:ascii="Times New Roman" w:hAnsi="Times New Roman"/>
          <w:sz w:val="24"/>
          <w:szCs w:val="24"/>
        </w:rPr>
        <w:t>;</w:t>
      </w:r>
    </w:p>
    <w:p w:rsidR="0056416E" w:rsidRPr="002A3CD2" w:rsidRDefault="0056416E"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7) нарушение иных прав и свобод воспитанников, родителей (законных представителей) и работников  учреждения;</w:t>
      </w:r>
    </w:p>
    <w:p w:rsidR="00AA31F5" w:rsidRPr="002A3CD2" w:rsidRDefault="0056416E"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8</w:t>
      </w:r>
      <w:r w:rsidR="00AA31F5" w:rsidRPr="002A3CD2">
        <w:rPr>
          <w:rFonts w:ascii="Times New Roman" w:hAnsi="Times New Roman"/>
          <w:sz w:val="24"/>
          <w:szCs w:val="24"/>
        </w:rPr>
        <w:t>) иные действия, предусмотренные законодательством Российской Федерации.</w:t>
      </w:r>
    </w:p>
    <w:p w:rsidR="00AA31F5" w:rsidRPr="002A3CD2" w:rsidRDefault="00580294" w:rsidP="009B548E">
      <w:pPr>
        <w:spacing w:after="0" w:line="240" w:lineRule="auto"/>
        <w:ind w:firstLine="709"/>
        <w:jc w:val="both"/>
        <w:rPr>
          <w:rFonts w:ascii="Times New Roman" w:hAnsi="Times New Roman"/>
          <w:snapToGrid w:val="0"/>
          <w:sz w:val="24"/>
          <w:szCs w:val="24"/>
        </w:rPr>
      </w:pPr>
      <w:r>
        <w:rPr>
          <w:rFonts w:ascii="Times New Roman" w:hAnsi="Times New Roman"/>
          <w:sz w:val="24"/>
          <w:szCs w:val="24"/>
        </w:rPr>
        <w:t>20</w:t>
      </w:r>
      <w:r w:rsidR="00AA31F5" w:rsidRPr="002A3CD2">
        <w:rPr>
          <w:rFonts w:ascii="Times New Roman" w:hAnsi="Times New Roman"/>
          <w:sz w:val="24"/>
          <w:szCs w:val="24"/>
        </w:rPr>
        <w:t xml:space="preserve">. </w:t>
      </w:r>
      <w:r w:rsidR="00E65886">
        <w:rPr>
          <w:rFonts w:ascii="Times New Roman" w:hAnsi="Times New Roman"/>
          <w:sz w:val="24"/>
          <w:szCs w:val="24"/>
        </w:rPr>
        <w:t xml:space="preserve"> </w:t>
      </w:r>
      <w:r w:rsidR="00AA31F5" w:rsidRPr="002A3CD2">
        <w:rPr>
          <w:rFonts w:ascii="Times New Roman" w:hAnsi="Times New Roman"/>
          <w:sz w:val="24"/>
          <w:szCs w:val="24"/>
          <w:lang w:eastAsia="ar-SA"/>
        </w:rPr>
        <w:t>Право на осуществление образовательной деятельности возникает у учреждения с момента выдачи ему лицензии на осуществление образовательной деятельности.</w:t>
      </w:r>
    </w:p>
    <w:p w:rsidR="004A7844" w:rsidRPr="002A3CD2" w:rsidRDefault="00580294" w:rsidP="009B548E">
      <w:pPr>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21</w:t>
      </w:r>
      <w:r w:rsidR="00AA31F5" w:rsidRPr="002A3CD2">
        <w:rPr>
          <w:rFonts w:ascii="Times New Roman" w:hAnsi="Times New Roman"/>
          <w:snapToGrid w:val="0"/>
          <w:sz w:val="24"/>
          <w:szCs w:val="24"/>
        </w:rPr>
        <w:t xml:space="preserve">. </w:t>
      </w:r>
      <w:r w:rsidR="00F5261D" w:rsidRPr="002A3CD2">
        <w:rPr>
          <w:rFonts w:ascii="Times New Roman" w:hAnsi="Times New Roman"/>
          <w:snapToGrid w:val="0"/>
          <w:sz w:val="24"/>
          <w:szCs w:val="24"/>
        </w:rPr>
        <w:t>В учреждении образовательная деятельность осуществляется на государственном языке Российской Федерации.</w:t>
      </w:r>
    </w:p>
    <w:p w:rsidR="004A7844" w:rsidRPr="002A3CD2" w:rsidRDefault="004A7844" w:rsidP="009B548E">
      <w:pPr>
        <w:tabs>
          <w:tab w:val="left" w:pos="709"/>
        </w:tabs>
        <w:spacing w:after="0" w:line="240" w:lineRule="auto"/>
        <w:ind w:firstLine="709"/>
        <w:contextualSpacing/>
        <w:jc w:val="both"/>
        <w:rPr>
          <w:rFonts w:ascii="Times New Roman" w:hAnsi="Times New Roman"/>
          <w:b/>
          <w:snapToGrid w:val="0"/>
          <w:sz w:val="24"/>
          <w:szCs w:val="24"/>
        </w:rPr>
      </w:pPr>
    </w:p>
    <w:p w:rsidR="00014778" w:rsidRPr="002A3CD2" w:rsidRDefault="004A7844" w:rsidP="009B548E">
      <w:pPr>
        <w:pStyle w:val="ad"/>
        <w:ind w:firstLine="709"/>
        <w:rPr>
          <w:rFonts w:ascii="Times New Roman" w:hAnsi="Times New Roman"/>
          <w:b/>
          <w:snapToGrid w:val="0"/>
          <w:sz w:val="24"/>
          <w:szCs w:val="24"/>
        </w:rPr>
      </w:pPr>
      <w:r w:rsidRPr="002A3CD2">
        <w:rPr>
          <w:rFonts w:ascii="Times New Roman" w:hAnsi="Times New Roman"/>
          <w:b/>
          <w:snapToGrid w:val="0"/>
          <w:sz w:val="24"/>
          <w:szCs w:val="24"/>
        </w:rPr>
        <w:t xml:space="preserve">Статья 2. </w:t>
      </w:r>
      <w:r w:rsidR="004F68F2">
        <w:rPr>
          <w:rFonts w:ascii="Times New Roman" w:hAnsi="Times New Roman"/>
          <w:b/>
          <w:snapToGrid w:val="0"/>
          <w:sz w:val="24"/>
          <w:szCs w:val="24"/>
        </w:rPr>
        <w:t xml:space="preserve"> </w:t>
      </w:r>
      <w:r w:rsidRPr="002A3CD2">
        <w:rPr>
          <w:rFonts w:ascii="Times New Roman" w:hAnsi="Times New Roman"/>
          <w:b/>
          <w:snapToGrid w:val="0"/>
          <w:sz w:val="24"/>
          <w:szCs w:val="24"/>
        </w:rPr>
        <w:t>Цели, предмет и виды деятельности</w:t>
      </w:r>
    </w:p>
    <w:p w:rsidR="004A7844" w:rsidRPr="002A3CD2" w:rsidRDefault="004A7844" w:rsidP="009B548E">
      <w:pPr>
        <w:spacing w:after="0" w:line="240" w:lineRule="auto"/>
        <w:ind w:firstLine="709"/>
        <w:contextualSpacing/>
        <w:jc w:val="both"/>
        <w:rPr>
          <w:rFonts w:ascii="Times New Roman" w:hAnsi="Times New Roman"/>
          <w:sz w:val="24"/>
          <w:szCs w:val="24"/>
        </w:rPr>
      </w:pPr>
    </w:p>
    <w:p w:rsidR="004B622D" w:rsidRPr="002A3CD2" w:rsidRDefault="004A7844" w:rsidP="009B548E">
      <w:pPr>
        <w:pStyle w:val="a5"/>
        <w:numPr>
          <w:ilvl w:val="1"/>
          <w:numId w:val="2"/>
        </w:numPr>
        <w:shd w:val="clear" w:color="auto" w:fill="FFFFFF"/>
        <w:tabs>
          <w:tab w:val="left" w:pos="851"/>
          <w:tab w:val="left" w:pos="993"/>
        </w:tabs>
        <w:spacing w:after="0" w:line="240" w:lineRule="auto"/>
        <w:ind w:left="0" w:firstLine="709"/>
        <w:jc w:val="both"/>
        <w:outlineLvl w:val="1"/>
        <w:rPr>
          <w:rFonts w:ascii="Times New Roman" w:hAnsi="Times New Roman"/>
          <w:bCs/>
          <w:snapToGrid w:val="0"/>
          <w:sz w:val="24"/>
          <w:szCs w:val="24"/>
        </w:rPr>
      </w:pPr>
      <w:r w:rsidRPr="002A3CD2">
        <w:rPr>
          <w:rFonts w:ascii="Times New Roman" w:hAnsi="Times New Roman"/>
          <w:snapToGrid w:val="0"/>
          <w:sz w:val="24"/>
          <w:szCs w:val="24"/>
        </w:rPr>
        <w:t xml:space="preserve">Основная цель деятельности учреждения – </w:t>
      </w:r>
      <w:r w:rsidR="00211D09" w:rsidRPr="002A3CD2">
        <w:rPr>
          <w:rFonts w:ascii="Times New Roman" w:hAnsi="Times New Roman"/>
          <w:snapToGrid w:val="0"/>
          <w:sz w:val="24"/>
          <w:szCs w:val="24"/>
        </w:rPr>
        <w:t xml:space="preserve"> осуществление образовательной деятельности по образовательным программам дошкольного образования, присмотр и уход за детьми.</w:t>
      </w:r>
    </w:p>
    <w:p w:rsidR="00E938A8" w:rsidRPr="002A3CD2" w:rsidRDefault="00E65886" w:rsidP="009B548E">
      <w:pPr>
        <w:numPr>
          <w:ilvl w:val="1"/>
          <w:numId w:val="2"/>
        </w:numPr>
        <w:tabs>
          <w:tab w:val="left" w:pos="851"/>
        </w:tabs>
        <w:spacing w:after="0" w:line="240" w:lineRule="auto"/>
        <w:ind w:left="0" w:firstLine="709"/>
        <w:contextualSpacing/>
        <w:jc w:val="both"/>
        <w:outlineLvl w:val="1"/>
        <w:rPr>
          <w:rFonts w:ascii="Times New Roman" w:hAnsi="Times New Roman"/>
          <w:sz w:val="24"/>
          <w:szCs w:val="24"/>
          <w:lang w:eastAsia="ar-SA"/>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Предмет</w:t>
      </w:r>
      <w:r w:rsidR="00211D09" w:rsidRPr="002A3CD2">
        <w:rPr>
          <w:rFonts w:ascii="Times New Roman" w:hAnsi="Times New Roman"/>
          <w:snapToGrid w:val="0"/>
          <w:sz w:val="24"/>
          <w:szCs w:val="24"/>
        </w:rPr>
        <w:t>ом</w:t>
      </w:r>
      <w:r w:rsidR="004A7844" w:rsidRPr="002A3CD2">
        <w:rPr>
          <w:rFonts w:ascii="Times New Roman" w:hAnsi="Times New Roman"/>
          <w:snapToGrid w:val="0"/>
          <w:sz w:val="24"/>
          <w:szCs w:val="24"/>
        </w:rPr>
        <w:t xml:space="preserve"> деятельности учреждения  </w:t>
      </w:r>
      <w:r w:rsidR="00211D09" w:rsidRPr="002A3CD2">
        <w:rPr>
          <w:rFonts w:ascii="Times New Roman" w:hAnsi="Times New Roman"/>
          <w:snapToGrid w:val="0"/>
          <w:sz w:val="24"/>
          <w:szCs w:val="24"/>
        </w:rPr>
        <w:t>является реализация:</w:t>
      </w:r>
    </w:p>
    <w:p w:rsidR="00FD1871" w:rsidRPr="002A3CD2" w:rsidRDefault="00211D09" w:rsidP="009B548E">
      <w:pPr>
        <w:tabs>
          <w:tab w:val="left" w:pos="851"/>
        </w:tabs>
        <w:spacing w:after="0" w:line="240" w:lineRule="auto"/>
        <w:ind w:firstLine="709"/>
        <w:contextualSpacing/>
        <w:jc w:val="both"/>
        <w:outlineLvl w:val="1"/>
        <w:rPr>
          <w:rFonts w:ascii="Times New Roman" w:hAnsi="Times New Roman"/>
          <w:sz w:val="24"/>
          <w:szCs w:val="24"/>
          <w:lang w:eastAsia="ar-SA"/>
        </w:rPr>
      </w:pPr>
      <w:r w:rsidRPr="002A3CD2">
        <w:rPr>
          <w:rFonts w:ascii="Times New Roman" w:hAnsi="Times New Roman"/>
          <w:sz w:val="24"/>
          <w:szCs w:val="24"/>
          <w:lang w:eastAsia="ar-SA"/>
        </w:rPr>
        <w:t>1) основной общеобразовательной программы – образовательной программы дошкольного образования;</w:t>
      </w:r>
    </w:p>
    <w:p w:rsidR="00211D09" w:rsidRPr="002A3CD2" w:rsidRDefault="00211D09" w:rsidP="009B548E">
      <w:pPr>
        <w:tabs>
          <w:tab w:val="left" w:pos="993"/>
        </w:tabs>
        <w:spacing w:after="0" w:line="240" w:lineRule="auto"/>
        <w:ind w:firstLine="709"/>
        <w:contextualSpacing/>
        <w:jc w:val="both"/>
        <w:outlineLvl w:val="1"/>
        <w:rPr>
          <w:rFonts w:ascii="Times New Roman" w:hAnsi="Times New Roman"/>
          <w:sz w:val="24"/>
          <w:szCs w:val="24"/>
          <w:lang w:eastAsia="ar-SA"/>
        </w:rPr>
      </w:pPr>
      <w:r w:rsidRPr="002A3CD2">
        <w:rPr>
          <w:rFonts w:ascii="Times New Roman" w:hAnsi="Times New Roman"/>
          <w:sz w:val="24"/>
          <w:szCs w:val="24"/>
          <w:lang w:eastAsia="ar-SA"/>
        </w:rPr>
        <w:t>2)</w:t>
      </w:r>
      <w:r w:rsidR="00B854C5" w:rsidRPr="002A3CD2">
        <w:rPr>
          <w:rFonts w:ascii="Times New Roman" w:hAnsi="Times New Roman"/>
          <w:sz w:val="24"/>
          <w:szCs w:val="24"/>
          <w:lang w:eastAsia="ar-SA"/>
        </w:rPr>
        <w:t xml:space="preserve"> адаптированной образовательной программы дошкольного образования для детей с ограниченными возможностями здоровья;</w:t>
      </w:r>
    </w:p>
    <w:p w:rsidR="006629BB" w:rsidRPr="002A3CD2" w:rsidRDefault="00211D09" w:rsidP="006629BB">
      <w:pPr>
        <w:pStyle w:val="a5"/>
        <w:tabs>
          <w:tab w:val="left" w:pos="709"/>
          <w:tab w:val="left" w:pos="1134"/>
        </w:tabs>
        <w:spacing w:after="0" w:line="240" w:lineRule="auto"/>
        <w:ind w:left="709"/>
        <w:jc w:val="both"/>
        <w:rPr>
          <w:rFonts w:ascii="Times New Roman" w:hAnsi="Times New Roman"/>
          <w:sz w:val="24"/>
          <w:szCs w:val="24"/>
        </w:rPr>
      </w:pPr>
      <w:r w:rsidRPr="002A3CD2">
        <w:rPr>
          <w:rFonts w:ascii="Times New Roman" w:hAnsi="Times New Roman"/>
          <w:sz w:val="24"/>
          <w:szCs w:val="24"/>
          <w:lang w:eastAsia="ar-SA"/>
        </w:rPr>
        <w:t>3) дополнительных общеобразовательных программ — дополнительных общеразвивающих программ.</w:t>
      </w:r>
    </w:p>
    <w:p w:rsidR="006629BB" w:rsidRPr="002A3CD2" w:rsidRDefault="006629BB" w:rsidP="006629BB">
      <w:pPr>
        <w:pStyle w:val="a5"/>
        <w:tabs>
          <w:tab w:val="left" w:pos="709"/>
          <w:tab w:val="left" w:pos="1134"/>
        </w:tabs>
        <w:spacing w:after="0" w:line="240" w:lineRule="auto"/>
        <w:ind w:left="709"/>
        <w:jc w:val="both"/>
        <w:rPr>
          <w:rFonts w:ascii="Times New Roman" w:hAnsi="Times New Roman"/>
          <w:sz w:val="24"/>
          <w:szCs w:val="24"/>
        </w:rPr>
      </w:pPr>
      <w:r w:rsidRPr="002A3CD2">
        <w:rPr>
          <w:rFonts w:ascii="Times New Roman" w:hAnsi="Times New Roman"/>
          <w:sz w:val="24"/>
          <w:szCs w:val="24"/>
          <w:lang w:eastAsia="ar-SA"/>
        </w:rPr>
        <w:t>3.  Основными задачами учреждения  являются:</w:t>
      </w:r>
    </w:p>
    <w:p w:rsidR="006629BB" w:rsidRPr="002A3CD2" w:rsidRDefault="006629BB" w:rsidP="006629BB">
      <w:pPr>
        <w:spacing w:after="0" w:line="240" w:lineRule="auto"/>
        <w:ind w:firstLine="709"/>
        <w:jc w:val="both"/>
        <w:rPr>
          <w:rFonts w:ascii="Times New Roman" w:hAnsi="Times New Roman"/>
          <w:sz w:val="24"/>
          <w:szCs w:val="24"/>
        </w:rPr>
      </w:pPr>
      <w:r w:rsidRPr="002A3CD2">
        <w:rPr>
          <w:rFonts w:ascii="Times New Roman" w:hAnsi="Times New Roman"/>
          <w:sz w:val="24"/>
          <w:szCs w:val="24"/>
        </w:rPr>
        <w:t>1) осуществление  присмотра и ухода за воспитанниками;</w:t>
      </w:r>
    </w:p>
    <w:p w:rsidR="006629BB" w:rsidRPr="002A3CD2" w:rsidRDefault="006629BB" w:rsidP="006629BB">
      <w:pPr>
        <w:spacing w:after="0" w:line="240" w:lineRule="auto"/>
        <w:ind w:firstLine="709"/>
        <w:jc w:val="both"/>
        <w:rPr>
          <w:rFonts w:ascii="Times New Roman" w:hAnsi="Times New Roman"/>
          <w:sz w:val="24"/>
          <w:szCs w:val="24"/>
        </w:rPr>
      </w:pPr>
      <w:r w:rsidRPr="002A3CD2">
        <w:rPr>
          <w:rFonts w:ascii="Times New Roman" w:hAnsi="Times New Roman"/>
          <w:sz w:val="24"/>
          <w:szCs w:val="24"/>
        </w:rPr>
        <w:t>2) коррекция нарушений развития и социальная адаптация воспитанников с ограниченными возможностями здоровья по  развитию речи  в группах компенсирующей направленности;</w:t>
      </w:r>
    </w:p>
    <w:p w:rsidR="006629BB" w:rsidRPr="002A3CD2" w:rsidRDefault="006629BB" w:rsidP="006629BB">
      <w:pPr>
        <w:spacing w:after="0" w:line="240" w:lineRule="auto"/>
        <w:ind w:firstLine="709"/>
        <w:jc w:val="both"/>
        <w:rPr>
          <w:rFonts w:ascii="Times New Roman" w:hAnsi="Times New Roman"/>
          <w:sz w:val="24"/>
          <w:szCs w:val="24"/>
        </w:rPr>
      </w:pPr>
      <w:r w:rsidRPr="002A3CD2">
        <w:rPr>
          <w:rFonts w:ascii="Times New Roman" w:hAnsi="Times New Roman"/>
          <w:sz w:val="24"/>
          <w:szCs w:val="24"/>
        </w:rPr>
        <w:t>3) охрана и укрепление физического и психического здоровья детей, в том числе эмоционального благополучия;</w:t>
      </w:r>
    </w:p>
    <w:p w:rsidR="006629BB" w:rsidRPr="002A3CD2" w:rsidRDefault="006629BB" w:rsidP="006629BB">
      <w:pPr>
        <w:spacing w:after="0" w:line="240" w:lineRule="auto"/>
        <w:ind w:firstLine="709"/>
        <w:jc w:val="both"/>
        <w:rPr>
          <w:rFonts w:ascii="Times New Roman" w:hAnsi="Times New Roman"/>
          <w:sz w:val="24"/>
          <w:szCs w:val="24"/>
        </w:rPr>
      </w:pPr>
      <w:r w:rsidRPr="002A3CD2">
        <w:rPr>
          <w:rFonts w:ascii="Times New Roman" w:hAnsi="Times New Roman"/>
          <w:sz w:val="24"/>
          <w:szCs w:val="24"/>
        </w:rPr>
        <w:t>4) обеспечение равных возможностей для полноценного развития каждого ребенка в период дошкольного детства независимо от места жительства, пола, нации, языка, социального статуса, психофизиологических и других особенностей (в том числе ограниченных возможностей здоровья);</w:t>
      </w:r>
    </w:p>
    <w:p w:rsidR="006629BB" w:rsidRPr="002A3CD2" w:rsidRDefault="006629BB" w:rsidP="006629BB">
      <w:pPr>
        <w:spacing w:after="0" w:line="240" w:lineRule="auto"/>
        <w:ind w:firstLine="709"/>
        <w:jc w:val="both"/>
        <w:rPr>
          <w:rFonts w:ascii="Times New Roman" w:hAnsi="Times New Roman"/>
          <w:sz w:val="24"/>
          <w:szCs w:val="24"/>
        </w:rPr>
      </w:pPr>
      <w:r w:rsidRPr="002A3CD2">
        <w:rPr>
          <w:rFonts w:ascii="Times New Roman" w:hAnsi="Times New Roman"/>
          <w:sz w:val="24"/>
          <w:szCs w:val="24"/>
        </w:rPr>
        <w:lastRenderedPageBreak/>
        <w:t>5) обеспечение преемственности целей, задач и содержания образования, реализуемых в рамках образовательных программ различных уровней;</w:t>
      </w:r>
    </w:p>
    <w:p w:rsidR="006629BB" w:rsidRPr="002A3CD2" w:rsidRDefault="006629BB" w:rsidP="006629BB">
      <w:pPr>
        <w:spacing w:after="0" w:line="240" w:lineRule="auto"/>
        <w:ind w:firstLine="709"/>
        <w:jc w:val="both"/>
        <w:rPr>
          <w:rFonts w:ascii="Times New Roman" w:hAnsi="Times New Roman"/>
          <w:sz w:val="24"/>
          <w:szCs w:val="24"/>
        </w:rPr>
      </w:pPr>
      <w:r w:rsidRPr="002A3CD2">
        <w:rPr>
          <w:rFonts w:ascii="Times New Roman" w:hAnsi="Times New Roman"/>
          <w:sz w:val="24"/>
          <w:szCs w:val="24"/>
        </w:rPr>
        <w:t>6) создание благоприятных условий развития детей в соответствии с их возрастными и индивидуальными особенностями и склонностями, развитие способностей и творческого потенциала каждого ребенка как субъекта отношений с самим собой, другими детьми, взрослыми и миром;</w:t>
      </w:r>
    </w:p>
    <w:p w:rsidR="006629BB" w:rsidRPr="002A3CD2" w:rsidRDefault="006629BB" w:rsidP="006629BB">
      <w:pPr>
        <w:spacing w:after="0" w:line="240" w:lineRule="auto"/>
        <w:ind w:firstLine="709"/>
        <w:jc w:val="both"/>
        <w:rPr>
          <w:rFonts w:ascii="Times New Roman" w:hAnsi="Times New Roman"/>
          <w:sz w:val="24"/>
          <w:szCs w:val="24"/>
        </w:rPr>
      </w:pPr>
      <w:r w:rsidRPr="002A3CD2">
        <w:rPr>
          <w:rFonts w:ascii="Times New Roman" w:hAnsi="Times New Roman"/>
          <w:sz w:val="24"/>
          <w:szCs w:val="24"/>
        </w:rPr>
        <w:t>7) объединение обучения и воспитания в целостный образовательный процесс на основе духовно – нравственных и социокультурных ценностей и принятых в обществе правил и норм поведения в интересах человека,  семьи, общества;</w:t>
      </w:r>
    </w:p>
    <w:p w:rsidR="006629BB" w:rsidRPr="002A3CD2" w:rsidRDefault="006629BB" w:rsidP="006629BB">
      <w:pPr>
        <w:spacing w:after="0" w:line="240" w:lineRule="auto"/>
        <w:ind w:firstLine="709"/>
        <w:jc w:val="both"/>
        <w:rPr>
          <w:rFonts w:ascii="Times New Roman" w:hAnsi="Times New Roman"/>
          <w:sz w:val="24"/>
          <w:szCs w:val="24"/>
        </w:rPr>
      </w:pPr>
      <w:r w:rsidRPr="002A3CD2">
        <w:rPr>
          <w:rFonts w:ascii="Times New Roman" w:hAnsi="Times New Roman"/>
          <w:sz w:val="24"/>
          <w:szCs w:val="24"/>
        </w:rPr>
        <w:t>8) формирование общей культуры личности детей, в том числе ценностей здорового образа жизни, развития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формирование предпосылок учебной деятельности;</w:t>
      </w:r>
    </w:p>
    <w:p w:rsidR="006629BB" w:rsidRPr="002A3CD2" w:rsidRDefault="006629BB" w:rsidP="006629BB">
      <w:pPr>
        <w:tabs>
          <w:tab w:val="left" w:pos="993"/>
        </w:tabs>
        <w:spacing w:after="0" w:line="240" w:lineRule="auto"/>
        <w:ind w:firstLine="709"/>
        <w:jc w:val="both"/>
        <w:rPr>
          <w:rFonts w:ascii="Times New Roman" w:hAnsi="Times New Roman"/>
          <w:sz w:val="24"/>
          <w:szCs w:val="24"/>
        </w:rPr>
      </w:pPr>
      <w:r w:rsidRPr="002A3CD2">
        <w:rPr>
          <w:rFonts w:ascii="Times New Roman" w:hAnsi="Times New Roman"/>
          <w:sz w:val="24"/>
          <w:szCs w:val="24"/>
        </w:rPr>
        <w:t>9) обеспечение вариативности и разнообразия содержания Программ и организационных форм дошкольного образования, возможности формирования Программ различной направленности с учетом образовательных потребностей, способностей    и состояния здоровья детей;</w:t>
      </w:r>
    </w:p>
    <w:p w:rsidR="006629BB" w:rsidRPr="002A3CD2" w:rsidRDefault="006629BB" w:rsidP="006629BB">
      <w:pPr>
        <w:spacing w:after="0" w:line="240" w:lineRule="auto"/>
        <w:ind w:firstLine="709"/>
        <w:jc w:val="both"/>
        <w:rPr>
          <w:rFonts w:ascii="Times New Roman" w:hAnsi="Times New Roman"/>
          <w:sz w:val="24"/>
          <w:szCs w:val="24"/>
        </w:rPr>
      </w:pPr>
      <w:r w:rsidRPr="002A3CD2">
        <w:rPr>
          <w:rFonts w:ascii="Times New Roman" w:hAnsi="Times New Roman"/>
          <w:sz w:val="24"/>
          <w:szCs w:val="24"/>
        </w:rPr>
        <w:t>10) формирование социокультурной среды, соответствующей возрастным, индивидуальным, психологическим и физиологическим особенностям детей;</w:t>
      </w:r>
    </w:p>
    <w:p w:rsidR="00211D09" w:rsidRPr="002A3CD2" w:rsidRDefault="006629BB" w:rsidP="0038277B">
      <w:pPr>
        <w:spacing w:after="0" w:line="240" w:lineRule="auto"/>
        <w:ind w:firstLine="709"/>
        <w:jc w:val="both"/>
        <w:rPr>
          <w:rFonts w:ascii="Times New Roman" w:hAnsi="Times New Roman"/>
          <w:sz w:val="24"/>
          <w:szCs w:val="24"/>
        </w:rPr>
      </w:pPr>
      <w:r w:rsidRPr="002A3CD2">
        <w:rPr>
          <w:rFonts w:ascii="Times New Roman" w:hAnsi="Times New Roman"/>
          <w:sz w:val="24"/>
          <w:szCs w:val="24"/>
        </w:rPr>
        <w:t>11)  обеспечение психолого – педагогической поддержки семьи и повышение компетентности родителей (законных представителей) в вопросах развития и образования, охраны и укрепления здоровья детей.</w:t>
      </w:r>
    </w:p>
    <w:p w:rsidR="0038277B" w:rsidRPr="002A3CD2" w:rsidRDefault="00FB097B" w:rsidP="0038277B">
      <w:pPr>
        <w:tabs>
          <w:tab w:val="left" w:pos="567"/>
          <w:tab w:val="left" w:pos="993"/>
        </w:tabs>
        <w:spacing w:after="0" w:line="240" w:lineRule="auto"/>
        <w:contextualSpacing/>
        <w:jc w:val="both"/>
        <w:outlineLvl w:val="1"/>
        <w:rPr>
          <w:rFonts w:ascii="Times New Roman" w:hAnsi="Times New Roman"/>
          <w:snapToGrid w:val="0"/>
          <w:sz w:val="24"/>
          <w:szCs w:val="24"/>
        </w:rPr>
      </w:pPr>
      <w:r>
        <w:rPr>
          <w:rFonts w:ascii="Times New Roman" w:hAnsi="Times New Roman"/>
          <w:snapToGrid w:val="0"/>
          <w:sz w:val="24"/>
          <w:szCs w:val="24"/>
        </w:rPr>
        <w:t xml:space="preserve">            </w:t>
      </w:r>
      <w:r w:rsidR="0038277B" w:rsidRPr="002A3CD2">
        <w:rPr>
          <w:rFonts w:ascii="Times New Roman" w:hAnsi="Times New Roman"/>
          <w:snapToGrid w:val="0"/>
          <w:sz w:val="24"/>
          <w:szCs w:val="24"/>
        </w:rPr>
        <w:t>4. Основной структурной единицей учреждения является группа воспитанников дошкольного возраста (далее – группа).</w:t>
      </w:r>
    </w:p>
    <w:p w:rsidR="0038277B" w:rsidRPr="002A3CD2" w:rsidRDefault="00FB097B" w:rsidP="0038277B">
      <w:pPr>
        <w:tabs>
          <w:tab w:val="left" w:pos="567"/>
          <w:tab w:val="left" w:pos="993"/>
        </w:tabs>
        <w:spacing w:after="0" w:line="240" w:lineRule="auto"/>
        <w:contextualSpacing/>
        <w:jc w:val="both"/>
        <w:outlineLvl w:val="1"/>
        <w:rPr>
          <w:rFonts w:ascii="Times New Roman" w:hAnsi="Times New Roman"/>
          <w:snapToGrid w:val="0"/>
          <w:sz w:val="24"/>
          <w:szCs w:val="24"/>
        </w:rPr>
      </w:pPr>
      <w:r>
        <w:rPr>
          <w:rFonts w:ascii="Times New Roman" w:hAnsi="Times New Roman"/>
          <w:snapToGrid w:val="0"/>
          <w:sz w:val="24"/>
          <w:szCs w:val="24"/>
        </w:rPr>
        <w:t xml:space="preserve">            </w:t>
      </w:r>
      <w:r w:rsidR="0038277B" w:rsidRPr="002A3CD2">
        <w:rPr>
          <w:rFonts w:ascii="Times New Roman" w:hAnsi="Times New Roman"/>
          <w:snapToGrid w:val="0"/>
          <w:sz w:val="24"/>
          <w:szCs w:val="24"/>
        </w:rPr>
        <w:t>5.   Видами деятельности учреждения являются:</w:t>
      </w:r>
    </w:p>
    <w:p w:rsidR="0038277B" w:rsidRPr="002A3CD2" w:rsidRDefault="0038277B" w:rsidP="0038277B">
      <w:pPr>
        <w:pStyle w:val="a5"/>
        <w:spacing w:after="0" w:line="240" w:lineRule="auto"/>
        <w:ind w:left="0" w:firstLine="709"/>
        <w:jc w:val="both"/>
        <w:rPr>
          <w:rFonts w:ascii="Times New Roman" w:hAnsi="Times New Roman"/>
          <w:snapToGrid w:val="0"/>
          <w:sz w:val="24"/>
          <w:szCs w:val="24"/>
        </w:rPr>
      </w:pPr>
      <w:r w:rsidRPr="002A3CD2">
        <w:rPr>
          <w:rFonts w:ascii="Times New Roman" w:hAnsi="Times New Roman"/>
          <w:snapToGrid w:val="0"/>
          <w:sz w:val="24"/>
          <w:szCs w:val="24"/>
        </w:rPr>
        <w:t xml:space="preserve">1) </w:t>
      </w:r>
      <w:bookmarkStart w:id="1" w:name="OLE_LINK1"/>
      <w:bookmarkStart w:id="2" w:name="OLE_LINK2"/>
      <w:r w:rsidRPr="002A3CD2">
        <w:rPr>
          <w:rFonts w:ascii="Times New Roman" w:hAnsi="Times New Roman"/>
          <w:snapToGrid w:val="0"/>
          <w:sz w:val="24"/>
          <w:szCs w:val="24"/>
        </w:rPr>
        <w:t>обеспечение получения дошкольного образования, присмотр и уход за воспитанниками в возрасте от  двух месяцев до прекращения образовательных отношений;</w:t>
      </w:r>
    </w:p>
    <w:p w:rsidR="0038277B" w:rsidRPr="002A3CD2" w:rsidRDefault="0038277B" w:rsidP="0038277B">
      <w:pPr>
        <w:pStyle w:val="a5"/>
        <w:spacing w:after="0" w:line="240" w:lineRule="auto"/>
        <w:ind w:left="0" w:firstLine="709"/>
        <w:jc w:val="both"/>
        <w:rPr>
          <w:rFonts w:ascii="Times New Roman" w:hAnsi="Times New Roman"/>
          <w:snapToGrid w:val="0"/>
          <w:sz w:val="24"/>
          <w:szCs w:val="24"/>
        </w:rPr>
      </w:pPr>
      <w:r w:rsidRPr="002A3CD2">
        <w:rPr>
          <w:rFonts w:ascii="Times New Roman" w:hAnsi="Times New Roman"/>
          <w:snapToGrid w:val="0"/>
          <w:sz w:val="24"/>
          <w:szCs w:val="24"/>
        </w:rPr>
        <w:t>а) сроки получения дошкольного образования устанавливаются федеральным государственным образовательным  стандартом дошкольного образования.</w:t>
      </w:r>
    </w:p>
    <w:p w:rsidR="0038277B" w:rsidRPr="002A3CD2" w:rsidRDefault="0038277B" w:rsidP="0038277B">
      <w:pPr>
        <w:pStyle w:val="a5"/>
        <w:spacing w:after="0" w:line="240" w:lineRule="auto"/>
        <w:ind w:left="0" w:firstLine="709"/>
        <w:jc w:val="both"/>
        <w:rPr>
          <w:rFonts w:ascii="Times New Roman" w:hAnsi="Times New Roman"/>
          <w:snapToGrid w:val="0"/>
          <w:sz w:val="24"/>
          <w:szCs w:val="24"/>
        </w:rPr>
      </w:pPr>
      <w:r w:rsidRPr="002A3CD2">
        <w:rPr>
          <w:rFonts w:ascii="Times New Roman" w:hAnsi="Times New Roman"/>
          <w:snapToGrid w:val="0"/>
          <w:sz w:val="24"/>
          <w:szCs w:val="24"/>
        </w:rPr>
        <w:t>2) реализация образовательной программы дошкольного образования в группах общеразвивающей направленности, и, при необходимости, в группах оздоровительной, компенсирующей и комбинированной направленности;</w:t>
      </w:r>
    </w:p>
    <w:p w:rsidR="0038277B" w:rsidRPr="002A3CD2" w:rsidRDefault="0038277B" w:rsidP="0038277B">
      <w:pPr>
        <w:pStyle w:val="a5"/>
        <w:spacing w:after="0" w:line="240" w:lineRule="auto"/>
        <w:ind w:left="0" w:firstLine="709"/>
        <w:jc w:val="both"/>
        <w:rPr>
          <w:rFonts w:ascii="Times New Roman" w:hAnsi="Times New Roman"/>
          <w:snapToGrid w:val="0"/>
          <w:sz w:val="24"/>
          <w:szCs w:val="24"/>
        </w:rPr>
      </w:pPr>
      <w:r w:rsidRPr="002A3CD2">
        <w:rPr>
          <w:rFonts w:ascii="Times New Roman" w:hAnsi="Times New Roman"/>
          <w:snapToGrid w:val="0"/>
          <w:sz w:val="24"/>
          <w:szCs w:val="24"/>
        </w:rPr>
        <w:t xml:space="preserve">3) </w:t>
      </w:r>
      <w:r w:rsidR="00E65886">
        <w:rPr>
          <w:rFonts w:ascii="Times New Roman" w:hAnsi="Times New Roman"/>
          <w:snapToGrid w:val="0"/>
          <w:sz w:val="24"/>
          <w:szCs w:val="24"/>
        </w:rPr>
        <w:t xml:space="preserve"> </w:t>
      </w:r>
      <w:r w:rsidRPr="002A3CD2">
        <w:rPr>
          <w:rFonts w:ascii="Times New Roman" w:hAnsi="Times New Roman"/>
          <w:snapToGrid w:val="0"/>
          <w:sz w:val="24"/>
          <w:szCs w:val="24"/>
        </w:rPr>
        <w:t>реализация дополнительных образовательных программ дошкольного образования в группах  общеразвивающей направленности, и, при необходимости, в группах оздоровительной, компенсирующей и комбинированной направленности;</w:t>
      </w:r>
    </w:p>
    <w:p w:rsidR="0038277B" w:rsidRPr="002A3CD2" w:rsidRDefault="0038277B" w:rsidP="0038277B">
      <w:pPr>
        <w:pStyle w:val="a5"/>
        <w:spacing w:after="0" w:line="240" w:lineRule="auto"/>
        <w:ind w:left="0" w:firstLine="709"/>
        <w:jc w:val="both"/>
        <w:rPr>
          <w:rFonts w:ascii="Times New Roman" w:hAnsi="Times New Roman"/>
          <w:snapToGrid w:val="0"/>
          <w:sz w:val="24"/>
          <w:szCs w:val="24"/>
        </w:rPr>
      </w:pPr>
      <w:r w:rsidRPr="002A3CD2">
        <w:rPr>
          <w:rFonts w:ascii="Times New Roman" w:hAnsi="Times New Roman"/>
          <w:snapToGrid w:val="0"/>
          <w:sz w:val="24"/>
          <w:szCs w:val="24"/>
        </w:rPr>
        <w:t xml:space="preserve">4) реализация дополнительных образовательных программ </w:t>
      </w:r>
      <w:r w:rsidRPr="002A3CD2">
        <w:rPr>
          <w:rFonts w:ascii="Times New Roman" w:hAnsi="Times New Roman"/>
          <w:sz w:val="24"/>
          <w:szCs w:val="24"/>
        </w:rPr>
        <w:t>по социально-коммуникативному, познавательному, речевому, художестве</w:t>
      </w:r>
      <w:r w:rsidR="00D56862" w:rsidRPr="002A3CD2">
        <w:rPr>
          <w:rFonts w:ascii="Times New Roman" w:hAnsi="Times New Roman"/>
          <w:sz w:val="24"/>
          <w:szCs w:val="24"/>
        </w:rPr>
        <w:t>нно-эстетическому, спортивн</w:t>
      </w:r>
      <w:proofErr w:type="gramStart"/>
      <w:r w:rsidR="00D56862" w:rsidRPr="002A3CD2">
        <w:rPr>
          <w:rFonts w:ascii="Times New Roman" w:hAnsi="Times New Roman"/>
          <w:sz w:val="24"/>
          <w:szCs w:val="24"/>
        </w:rPr>
        <w:t>о-</w:t>
      </w:r>
      <w:proofErr w:type="gramEnd"/>
      <w:r w:rsidR="00D56862" w:rsidRPr="002A3CD2">
        <w:rPr>
          <w:rFonts w:ascii="Times New Roman" w:hAnsi="Times New Roman"/>
          <w:sz w:val="24"/>
          <w:szCs w:val="24"/>
        </w:rPr>
        <w:t xml:space="preserve"> оздоровительному, интеллектуальному, экологическому </w:t>
      </w:r>
      <w:r w:rsidRPr="002A3CD2">
        <w:rPr>
          <w:rFonts w:ascii="Times New Roman" w:hAnsi="Times New Roman"/>
          <w:sz w:val="24"/>
          <w:szCs w:val="24"/>
        </w:rPr>
        <w:t>направлениям</w:t>
      </w:r>
      <w:r w:rsidRPr="002A3CD2">
        <w:rPr>
          <w:rFonts w:ascii="Times New Roman" w:hAnsi="Times New Roman"/>
          <w:snapToGrid w:val="0"/>
          <w:sz w:val="24"/>
          <w:szCs w:val="24"/>
        </w:rPr>
        <w:t>;</w:t>
      </w:r>
    </w:p>
    <w:p w:rsidR="0038277B" w:rsidRPr="002A3CD2" w:rsidRDefault="0038277B" w:rsidP="0038277B">
      <w:pPr>
        <w:pStyle w:val="a5"/>
        <w:spacing w:after="0" w:line="240" w:lineRule="auto"/>
        <w:ind w:left="0" w:firstLine="709"/>
        <w:jc w:val="both"/>
        <w:rPr>
          <w:rFonts w:ascii="Times New Roman" w:hAnsi="Times New Roman"/>
          <w:snapToGrid w:val="0"/>
          <w:sz w:val="24"/>
          <w:szCs w:val="24"/>
        </w:rPr>
      </w:pPr>
      <w:r w:rsidRPr="002A3CD2">
        <w:rPr>
          <w:rFonts w:ascii="Times New Roman" w:hAnsi="Times New Roman"/>
          <w:snapToGrid w:val="0"/>
          <w:sz w:val="24"/>
          <w:szCs w:val="24"/>
        </w:rPr>
        <w:t>5) создание условий для организации отдыха детей в летний каникулярный период. Организация отдыха детей в каникулярное время осуществляется в порядке, установленном правовыми актами.</w:t>
      </w:r>
    </w:p>
    <w:p w:rsidR="00522C9F" w:rsidRPr="002A3CD2" w:rsidRDefault="00BD0793" w:rsidP="00522C9F">
      <w:pPr>
        <w:spacing w:after="0" w:line="240" w:lineRule="auto"/>
        <w:jc w:val="both"/>
        <w:rPr>
          <w:rFonts w:ascii="Times New Roman" w:hAnsi="Times New Roman"/>
          <w:snapToGrid w:val="0"/>
          <w:sz w:val="24"/>
          <w:szCs w:val="24"/>
        </w:rPr>
      </w:pPr>
      <w:r>
        <w:rPr>
          <w:rFonts w:ascii="Times New Roman" w:hAnsi="Times New Roman"/>
          <w:snapToGrid w:val="0"/>
          <w:sz w:val="24"/>
          <w:szCs w:val="24"/>
        </w:rPr>
        <w:t xml:space="preserve">           </w:t>
      </w:r>
      <w:r w:rsidR="00522C9F" w:rsidRPr="002A3CD2">
        <w:rPr>
          <w:rFonts w:ascii="Times New Roman" w:hAnsi="Times New Roman"/>
          <w:snapToGrid w:val="0"/>
          <w:sz w:val="24"/>
          <w:szCs w:val="24"/>
        </w:rPr>
        <w:t>6. Образовательная деятельность  по образовательным программам дошкольного образования в учреждении осуществляется в группах, которые могут иметь общеразвивающую, компенсирующую, оздоровительную или комбинированную направленность:</w:t>
      </w:r>
    </w:p>
    <w:p w:rsidR="00522C9F" w:rsidRPr="002A3CD2" w:rsidRDefault="00BD0793" w:rsidP="00694573">
      <w:pPr>
        <w:spacing w:after="0" w:line="240" w:lineRule="auto"/>
        <w:jc w:val="both"/>
        <w:rPr>
          <w:rFonts w:ascii="Times New Roman" w:hAnsi="Times New Roman"/>
          <w:snapToGrid w:val="0"/>
          <w:sz w:val="24"/>
          <w:szCs w:val="24"/>
        </w:rPr>
      </w:pPr>
      <w:r>
        <w:rPr>
          <w:rFonts w:ascii="Times New Roman" w:hAnsi="Times New Roman"/>
          <w:snapToGrid w:val="0"/>
          <w:sz w:val="24"/>
          <w:szCs w:val="24"/>
        </w:rPr>
        <w:t xml:space="preserve">          </w:t>
      </w:r>
      <w:r w:rsidR="00522C9F" w:rsidRPr="002A3CD2">
        <w:rPr>
          <w:rFonts w:ascii="Times New Roman" w:hAnsi="Times New Roman"/>
          <w:snapToGrid w:val="0"/>
          <w:sz w:val="24"/>
          <w:szCs w:val="24"/>
        </w:rPr>
        <w:t>1) в группах общеразвивающей  направленности  осуществляется  реализация основной</w:t>
      </w:r>
      <w:r w:rsidR="00F31B35">
        <w:rPr>
          <w:rFonts w:ascii="Times New Roman" w:hAnsi="Times New Roman"/>
          <w:snapToGrid w:val="0"/>
          <w:sz w:val="24"/>
          <w:szCs w:val="24"/>
        </w:rPr>
        <w:t xml:space="preserve"> </w:t>
      </w:r>
      <w:r w:rsidR="00522C9F" w:rsidRPr="002A3CD2">
        <w:rPr>
          <w:rFonts w:ascii="Times New Roman" w:hAnsi="Times New Roman"/>
          <w:snapToGrid w:val="0"/>
          <w:sz w:val="24"/>
          <w:szCs w:val="24"/>
        </w:rPr>
        <w:t>образовательной программы дошкольного образования;</w:t>
      </w:r>
    </w:p>
    <w:p w:rsidR="00522C9F" w:rsidRPr="002A3CD2" w:rsidRDefault="00BD0793" w:rsidP="00694573">
      <w:pPr>
        <w:spacing w:after="0" w:line="240" w:lineRule="auto"/>
        <w:jc w:val="both"/>
        <w:rPr>
          <w:rFonts w:ascii="Times New Roman" w:hAnsi="Times New Roman"/>
          <w:snapToGrid w:val="0"/>
          <w:sz w:val="24"/>
          <w:szCs w:val="24"/>
        </w:rPr>
      </w:pPr>
      <w:r>
        <w:rPr>
          <w:rFonts w:ascii="Times New Roman" w:hAnsi="Times New Roman"/>
          <w:snapToGrid w:val="0"/>
          <w:sz w:val="24"/>
          <w:szCs w:val="24"/>
        </w:rPr>
        <w:t xml:space="preserve">          </w:t>
      </w:r>
      <w:r w:rsidR="00522C9F" w:rsidRPr="002A3CD2">
        <w:rPr>
          <w:rFonts w:ascii="Times New Roman" w:hAnsi="Times New Roman"/>
          <w:snapToGrid w:val="0"/>
          <w:sz w:val="24"/>
          <w:szCs w:val="24"/>
        </w:rPr>
        <w:t>2) в группах компенсирующей направленности осуществляется реализация адаптированной основной образовательной программы дошкольного образования для детей с ограниченными возможностями здоровья с учетом особенностей их психофизического развития, индивидуальных возможностей, обеспечивающих коррекцию нарушений развития и социальную адаптацию воспитанников с ограниченными возможностями здоровья;</w:t>
      </w:r>
    </w:p>
    <w:p w:rsidR="00522C9F" w:rsidRPr="002A3CD2" w:rsidRDefault="00262556" w:rsidP="00522C9F">
      <w:pPr>
        <w:spacing w:after="0" w:line="240" w:lineRule="auto"/>
        <w:jc w:val="both"/>
        <w:rPr>
          <w:rFonts w:ascii="Times New Roman" w:hAnsi="Times New Roman"/>
          <w:snapToGrid w:val="0"/>
          <w:sz w:val="24"/>
          <w:szCs w:val="24"/>
        </w:rPr>
      </w:pPr>
      <w:r>
        <w:rPr>
          <w:rFonts w:ascii="Times New Roman" w:hAnsi="Times New Roman"/>
          <w:snapToGrid w:val="0"/>
          <w:sz w:val="24"/>
          <w:szCs w:val="24"/>
        </w:rPr>
        <w:lastRenderedPageBreak/>
        <w:t xml:space="preserve">         </w:t>
      </w:r>
      <w:proofErr w:type="gramStart"/>
      <w:r w:rsidR="00694573" w:rsidRPr="002A3CD2">
        <w:rPr>
          <w:rFonts w:ascii="Times New Roman" w:hAnsi="Times New Roman"/>
          <w:snapToGrid w:val="0"/>
          <w:sz w:val="24"/>
          <w:szCs w:val="24"/>
        </w:rPr>
        <w:t>3</w:t>
      </w:r>
      <w:r w:rsidR="00522C9F" w:rsidRPr="002A3CD2">
        <w:rPr>
          <w:rFonts w:ascii="Times New Roman" w:hAnsi="Times New Roman"/>
          <w:snapToGrid w:val="0"/>
          <w:sz w:val="24"/>
          <w:szCs w:val="24"/>
        </w:rPr>
        <w:t>) в группах  комбинированной направленности осуществляется совместное образование здоровых детей и детей с ограниченными возможностями здоровья в соответствии с основной образовательной  программой  дошкольного образования, адаптированной для детей с ограниченными возможностями здоровья  с учетом особенностей психофизического развития, индивидуальных возможностей воспитанников, обеспечивающих коррекцию нарушений развития и социальную адаптацию воспитанников с ограниченными возможностями здоровья;</w:t>
      </w:r>
      <w:proofErr w:type="gramEnd"/>
    </w:p>
    <w:p w:rsidR="00522C9F" w:rsidRPr="002A3CD2" w:rsidRDefault="00262556" w:rsidP="00522C9F">
      <w:pPr>
        <w:spacing w:after="0" w:line="240" w:lineRule="auto"/>
        <w:jc w:val="both"/>
        <w:rPr>
          <w:rFonts w:ascii="Times New Roman" w:hAnsi="Times New Roman"/>
          <w:snapToGrid w:val="0"/>
          <w:sz w:val="24"/>
          <w:szCs w:val="24"/>
        </w:rPr>
      </w:pPr>
      <w:r>
        <w:rPr>
          <w:rFonts w:ascii="Times New Roman" w:hAnsi="Times New Roman"/>
          <w:snapToGrid w:val="0"/>
          <w:sz w:val="24"/>
          <w:szCs w:val="24"/>
        </w:rPr>
        <w:t xml:space="preserve">        </w:t>
      </w:r>
      <w:r w:rsidR="00694573" w:rsidRPr="002A3CD2">
        <w:rPr>
          <w:rFonts w:ascii="Times New Roman" w:hAnsi="Times New Roman"/>
          <w:snapToGrid w:val="0"/>
          <w:sz w:val="24"/>
          <w:szCs w:val="24"/>
        </w:rPr>
        <w:t>4</w:t>
      </w:r>
      <w:r w:rsidR="00522C9F" w:rsidRPr="002A3CD2">
        <w:rPr>
          <w:rFonts w:ascii="Times New Roman" w:hAnsi="Times New Roman"/>
          <w:snapToGrid w:val="0"/>
          <w:sz w:val="24"/>
          <w:szCs w:val="24"/>
        </w:rPr>
        <w:t>) группы оздоровительной направленности создаются для часто болеющих детей и других категорий детей, нуждающихся в длительном лечении и проведении для них необходимого комплекса специальных лечебно – оздоровительных мероприятий:</w:t>
      </w:r>
    </w:p>
    <w:p w:rsidR="003B797D" w:rsidRPr="002A3CD2" w:rsidRDefault="00262556" w:rsidP="003B797D">
      <w:pPr>
        <w:pStyle w:val="a5"/>
        <w:spacing w:after="0" w:line="240" w:lineRule="auto"/>
        <w:ind w:left="0"/>
        <w:jc w:val="both"/>
        <w:rPr>
          <w:rFonts w:ascii="Times New Roman" w:hAnsi="Times New Roman"/>
          <w:snapToGrid w:val="0"/>
          <w:sz w:val="24"/>
          <w:szCs w:val="24"/>
        </w:rPr>
      </w:pPr>
      <w:r>
        <w:rPr>
          <w:rFonts w:ascii="Times New Roman" w:hAnsi="Times New Roman"/>
          <w:snapToGrid w:val="0"/>
          <w:sz w:val="24"/>
          <w:szCs w:val="24"/>
        </w:rPr>
        <w:t xml:space="preserve">        </w:t>
      </w:r>
      <w:r w:rsidR="00522C9F" w:rsidRPr="002A3CD2">
        <w:rPr>
          <w:rFonts w:ascii="Times New Roman" w:hAnsi="Times New Roman"/>
          <w:snapToGrid w:val="0"/>
          <w:sz w:val="24"/>
          <w:szCs w:val="24"/>
        </w:rPr>
        <w:t>а) в группах оздоровительной направленности осуществляется реализация основной образовательной программы дошкольного образования,  а также комплекс санитарно – гигиенических, лечебно-оздоровительных и профилактических мероприятий и процедур</w:t>
      </w:r>
      <w:bookmarkEnd w:id="1"/>
      <w:bookmarkEnd w:id="2"/>
      <w:r w:rsidR="003B797D" w:rsidRPr="002A3CD2">
        <w:rPr>
          <w:rFonts w:ascii="Times New Roman" w:hAnsi="Times New Roman"/>
          <w:snapToGrid w:val="0"/>
          <w:sz w:val="24"/>
          <w:szCs w:val="24"/>
        </w:rPr>
        <w:t>.</w:t>
      </w:r>
    </w:p>
    <w:p w:rsidR="00580294" w:rsidRDefault="00262556" w:rsidP="003B797D">
      <w:pPr>
        <w:pStyle w:val="a5"/>
        <w:spacing w:after="0" w:line="240" w:lineRule="auto"/>
        <w:ind w:left="0"/>
        <w:jc w:val="both"/>
        <w:rPr>
          <w:rFonts w:ascii="Times New Roman" w:hAnsi="Times New Roman"/>
          <w:snapToGrid w:val="0"/>
          <w:sz w:val="24"/>
          <w:szCs w:val="24"/>
        </w:rPr>
      </w:pPr>
      <w:r>
        <w:rPr>
          <w:rFonts w:ascii="Times New Roman" w:hAnsi="Times New Roman"/>
          <w:snapToGrid w:val="0"/>
          <w:sz w:val="24"/>
          <w:szCs w:val="24"/>
        </w:rPr>
        <w:t xml:space="preserve">       </w:t>
      </w:r>
      <w:r w:rsidR="003B797D" w:rsidRPr="002A3CD2">
        <w:rPr>
          <w:rFonts w:ascii="Times New Roman" w:hAnsi="Times New Roman"/>
          <w:snapToGrid w:val="0"/>
          <w:sz w:val="24"/>
          <w:szCs w:val="24"/>
        </w:rPr>
        <w:t xml:space="preserve">7. Дошкольное образование направлено 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 </w:t>
      </w:r>
    </w:p>
    <w:p w:rsidR="003B797D" w:rsidRPr="002A3CD2" w:rsidRDefault="00580294" w:rsidP="003B797D">
      <w:pPr>
        <w:pStyle w:val="a5"/>
        <w:spacing w:after="0" w:line="240" w:lineRule="auto"/>
        <w:ind w:left="0"/>
        <w:jc w:val="both"/>
        <w:rPr>
          <w:rFonts w:ascii="Times New Roman" w:eastAsiaTheme="minorHAnsi" w:hAnsi="Times New Roman"/>
          <w:sz w:val="24"/>
          <w:szCs w:val="24"/>
          <w:lang w:eastAsia="en-US"/>
        </w:rPr>
      </w:pPr>
      <w:r>
        <w:rPr>
          <w:rFonts w:ascii="Times New Roman" w:hAnsi="Times New Roman"/>
          <w:snapToGrid w:val="0"/>
          <w:sz w:val="24"/>
          <w:szCs w:val="24"/>
        </w:rPr>
        <w:t xml:space="preserve">     </w:t>
      </w:r>
      <w:r w:rsidR="00262556">
        <w:rPr>
          <w:rFonts w:ascii="Times New Roman" w:hAnsi="Times New Roman"/>
          <w:snapToGrid w:val="0"/>
          <w:sz w:val="24"/>
          <w:szCs w:val="24"/>
        </w:rPr>
        <w:t xml:space="preserve">   </w:t>
      </w:r>
      <w:r>
        <w:rPr>
          <w:rFonts w:ascii="Times New Roman" w:hAnsi="Times New Roman"/>
          <w:snapToGrid w:val="0"/>
          <w:sz w:val="24"/>
          <w:szCs w:val="24"/>
        </w:rPr>
        <w:t xml:space="preserve">8. </w:t>
      </w:r>
      <w:proofErr w:type="gramStart"/>
      <w:r w:rsidR="004A7844" w:rsidRPr="002A3CD2">
        <w:rPr>
          <w:rFonts w:ascii="Times New Roman" w:hAnsi="Times New Roman"/>
          <w:snapToGrid w:val="0"/>
          <w:sz w:val="24"/>
          <w:szCs w:val="24"/>
        </w:rPr>
        <w:t xml:space="preserve">Учреждение </w:t>
      </w:r>
      <w:r w:rsidR="004A7844" w:rsidRPr="002A3CD2">
        <w:rPr>
          <w:rFonts w:ascii="Times New Roman" w:hAnsi="Times New Roman"/>
          <w:sz w:val="24"/>
          <w:szCs w:val="24"/>
        </w:rPr>
        <w:t xml:space="preserve">реализует </w:t>
      </w:r>
      <w:r w:rsidR="004A7844" w:rsidRPr="002A3CD2">
        <w:rPr>
          <w:rFonts w:ascii="Times New Roman" w:eastAsiaTheme="minorHAnsi" w:hAnsi="Times New Roman"/>
          <w:sz w:val="24"/>
          <w:szCs w:val="24"/>
          <w:lang w:eastAsia="en-US"/>
        </w:rPr>
        <w:t>образовательные пр</w:t>
      </w:r>
      <w:r>
        <w:rPr>
          <w:rFonts w:ascii="Times New Roman" w:eastAsiaTheme="minorHAnsi" w:hAnsi="Times New Roman"/>
          <w:sz w:val="24"/>
          <w:szCs w:val="24"/>
          <w:lang w:eastAsia="en-US"/>
        </w:rPr>
        <w:t xml:space="preserve">ограммы дошкольного образования, </w:t>
      </w:r>
      <w:r w:rsidR="004A7844" w:rsidRPr="002A3CD2">
        <w:rPr>
          <w:rFonts w:ascii="Times New Roman" w:eastAsiaTheme="minorHAnsi" w:hAnsi="Times New Roman"/>
          <w:sz w:val="24"/>
          <w:szCs w:val="24"/>
          <w:lang w:eastAsia="en-US"/>
        </w:rPr>
        <w:t>направленные на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w:t>
      </w:r>
      <w:proofErr w:type="gramEnd"/>
    </w:p>
    <w:p w:rsidR="004A7844" w:rsidRPr="002A3CD2" w:rsidRDefault="00580294" w:rsidP="003B797D">
      <w:pPr>
        <w:pStyle w:val="a5"/>
        <w:spacing w:after="0" w:line="240" w:lineRule="auto"/>
        <w:ind w:left="0"/>
        <w:jc w:val="both"/>
        <w:rPr>
          <w:rFonts w:ascii="Times New Roman" w:hAnsi="Times New Roman"/>
          <w:snapToGrid w:val="0"/>
          <w:sz w:val="24"/>
          <w:szCs w:val="24"/>
        </w:rPr>
      </w:pPr>
      <w:r>
        <w:rPr>
          <w:rFonts w:ascii="Times New Roman" w:eastAsiaTheme="minorHAnsi" w:hAnsi="Times New Roman"/>
          <w:sz w:val="24"/>
          <w:szCs w:val="24"/>
          <w:lang w:eastAsia="en-US"/>
        </w:rPr>
        <w:t xml:space="preserve">   </w:t>
      </w:r>
      <w:r w:rsidR="00262556">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9</w:t>
      </w:r>
      <w:r w:rsidR="003B797D" w:rsidRPr="002A3CD2">
        <w:rPr>
          <w:rFonts w:ascii="Times New Roman" w:eastAsiaTheme="minorHAnsi" w:hAnsi="Times New Roman"/>
          <w:sz w:val="24"/>
          <w:szCs w:val="24"/>
          <w:lang w:eastAsia="en-US"/>
        </w:rPr>
        <w:t xml:space="preserve">. </w:t>
      </w:r>
      <w:r w:rsidR="004A7844" w:rsidRPr="002A3CD2">
        <w:rPr>
          <w:rFonts w:ascii="Times New Roman" w:hAnsi="Times New Roman"/>
          <w:snapToGrid w:val="0"/>
          <w:sz w:val="24"/>
          <w:szCs w:val="24"/>
        </w:rPr>
        <w:t>Учреждение</w:t>
      </w:r>
      <w:r w:rsidR="004A7844" w:rsidRPr="002A3CD2">
        <w:rPr>
          <w:rFonts w:ascii="Times New Roman" w:hAnsi="Times New Roman"/>
          <w:sz w:val="24"/>
          <w:szCs w:val="24"/>
        </w:rPr>
        <w:t xml:space="preserve"> может реализовывать адаптированные основные образовательные программы дошкольного образования для обучения лиц с ограниченными возможностями здоровья с учетом особенностей их психофизического развития, индивидуальных возможностей и при необходимости, обеспечивающие коррекцию нарушений развития и социальную адаптацию. </w:t>
      </w:r>
      <w:r w:rsidR="004A7844" w:rsidRPr="002A3CD2">
        <w:rPr>
          <w:rFonts w:ascii="Times New Roman" w:eastAsiaTheme="minorHAnsi" w:hAnsi="Times New Roman"/>
          <w:sz w:val="24"/>
          <w:szCs w:val="24"/>
          <w:lang w:eastAsia="en-US"/>
        </w:rPr>
        <w:t>Дети с ограниченными возможностями здоровья принимаются на обучение по адаптированной основной общеобразовательной программе дошкольного образования только с согласия  родителей (законных представителей) и на основании рекомендаций психолого-медико-педагогической комиссии.</w:t>
      </w:r>
    </w:p>
    <w:p w:rsidR="00077087" w:rsidRPr="002A3CD2" w:rsidRDefault="00580294" w:rsidP="00077087">
      <w:pPr>
        <w:spacing w:after="0" w:line="240" w:lineRule="auto"/>
        <w:jc w:val="both"/>
        <w:rPr>
          <w:rFonts w:ascii="Times New Roman" w:hAnsi="Times New Roman"/>
          <w:snapToGrid w:val="0"/>
          <w:sz w:val="24"/>
          <w:szCs w:val="24"/>
        </w:rPr>
      </w:pPr>
      <w:r>
        <w:rPr>
          <w:rFonts w:ascii="Times New Roman" w:hAnsi="Times New Roman"/>
          <w:snapToGrid w:val="0"/>
          <w:sz w:val="24"/>
          <w:szCs w:val="24"/>
        </w:rPr>
        <w:t xml:space="preserve">        10</w:t>
      </w:r>
      <w:r w:rsidR="003B797D" w:rsidRPr="002A3CD2">
        <w:rPr>
          <w:rFonts w:ascii="Times New Roman" w:hAnsi="Times New Roman"/>
          <w:snapToGrid w:val="0"/>
          <w:sz w:val="24"/>
          <w:szCs w:val="24"/>
        </w:rPr>
        <w:t>.</w:t>
      </w:r>
      <w:r w:rsidR="00E65886">
        <w:rPr>
          <w:rFonts w:ascii="Times New Roman" w:hAnsi="Times New Roman"/>
          <w:snapToGrid w:val="0"/>
          <w:sz w:val="24"/>
          <w:szCs w:val="24"/>
        </w:rPr>
        <w:t xml:space="preserve"> </w:t>
      </w:r>
      <w:r w:rsidR="003B797D" w:rsidRPr="002A3CD2">
        <w:rPr>
          <w:rFonts w:ascii="Times New Roman" w:hAnsi="Times New Roman"/>
          <w:snapToGrid w:val="0"/>
          <w:sz w:val="24"/>
          <w:szCs w:val="24"/>
        </w:rPr>
        <w:t>В группах общеразвивающей направленности осуществляется дошкольное образование в соответствии с образовательной программой, разрабатываемой учреждением самостоятельно на основе федеральных государственных образовательных стандартов дошкольного образования.</w:t>
      </w:r>
    </w:p>
    <w:p w:rsidR="00077087" w:rsidRPr="002A3CD2" w:rsidRDefault="00580294" w:rsidP="00077087">
      <w:pPr>
        <w:spacing w:after="0" w:line="240" w:lineRule="auto"/>
        <w:jc w:val="both"/>
        <w:rPr>
          <w:rFonts w:ascii="Times New Roman" w:hAnsi="Times New Roman"/>
          <w:snapToGrid w:val="0"/>
          <w:sz w:val="24"/>
          <w:szCs w:val="24"/>
        </w:rPr>
      </w:pPr>
      <w:r>
        <w:rPr>
          <w:rFonts w:ascii="Times New Roman" w:hAnsi="Times New Roman"/>
          <w:snapToGrid w:val="0"/>
          <w:sz w:val="24"/>
          <w:szCs w:val="24"/>
        </w:rPr>
        <w:t xml:space="preserve">        11</w:t>
      </w:r>
      <w:r w:rsidR="00077087" w:rsidRPr="002A3CD2">
        <w:rPr>
          <w:rFonts w:ascii="Times New Roman" w:hAnsi="Times New Roman"/>
          <w:snapToGrid w:val="0"/>
          <w:sz w:val="24"/>
          <w:szCs w:val="24"/>
        </w:rPr>
        <w:t xml:space="preserve">. </w:t>
      </w:r>
      <w:r w:rsidR="004A7844" w:rsidRPr="002A3CD2">
        <w:rPr>
          <w:rFonts w:ascii="Times New Roman" w:hAnsi="Times New Roman"/>
          <w:snapToGrid w:val="0"/>
          <w:sz w:val="24"/>
          <w:szCs w:val="24"/>
        </w:rPr>
        <w:t>В группах компенсирующей направленности осуществляется квалифицированная коррекция недостатков в физическом и (или) психическом развитии и дошкольное образование детей с ограниченными возможностями здоровья в соответствии с образовательной программой, разрабатываемой учреждением самостоятельно на основе федеральных государственных образовательных стандартов, с учетом особенностей психофизического развития и возможностей воспитанников.</w:t>
      </w:r>
    </w:p>
    <w:p w:rsidR="00077087" w:rsidRPr="002A3CD2" w:rsidRDefault="00580294" w:rsidP="00077087">
      <w:pPr>
        <w:spacing w:after="0" w:line="240" w:lineRule="auto"/>
        <w:jc w:val="both"/>
        <w:rPr>
          <w:rFonts w:ascii="Times New Roman" w:hAnsi="Times New Roman"/>
          <w:snapToGrid w:val="0"/>
          <w:sz w:val="24"/>
          <w:szCs w:val="24"/>
        </w:rPr>
      </w:pPr>
      <w:r>
        <w:rPr>
          <w:rFonts w:ascii="Times New Roman" w:hAnsi="Times New Roman"/>
          <w:snapToGrid w:val="0"/>
          <w:sz w:val="24"/>
          <w:szCs w:val="24"/>
        </w:rPr>
        <w:t xml:space="preserve">       </w:t>
      </w:r>
      <w:r w:rsidR="00E65886">
        <w:rPr>
          <w:rFonts w:ascii="Times New Roman" w:hAnsi="Times New Roman"/>
          <w:snapToGrid w:val="0"/>
          <w:sz w:val="24"/>
          <w:szCs w:val="24"/>
        </w:rPr>
        <w:t xml:space="preserve"> </w:t>
      </w:r>
      <w:r>
        <w:rPr>
          <w:rFonts w:ascii="Times New Roman" w:hAnsi="Times New Roman"/>
          <w:snapToGrid w:val="0"/>
          <w:sz w:val="24"/>
          <w:szCs w:val="24"/>
        </w:rPr>
        <w:t>12</w:t>
      </w:r>
      <w:r w:rsidR="00E65886">
        <w:rPr>
          <w:rFonts w:ascii="Times New Roman" w:hAnsi="Times New Roman"/>
          <w:snapToGrid w:val="0"/>
          <w:sz w:val="24"/>
          <w:szCs w:val="24"/>
        </w:rPr>
        <w:t xml:space="preserve">. </w:t>
      </w:r>
      <w:r w:rsidR="004A7844" w:rsidRPr="002A3CD2">
        <w:rPr>
          <w:rFonts w:ascii="Times New Roman" w:hAnsi="Times New Roman"/>
          <w:snapToGrid w:val="0"/>
          <w:sz w:val="24"/>
          <w:szCs w:val="24"/>
        </w:rPr>
        <w:t>В группах комбинированной направленности осуществляется совместное образование здоровых детей и детей с ограниченными возможностями здоровья в соответствии с образовательной программой, разрабатываемой учреждением самостоятельно на основе федеральных государственных образовательных стандартов, с учетом особенностей психофизического развития и возможностей воспитанников.</w:t>
      </w:r>
    </w:p>
    <w:p w:rsidR="004A7844" w:rsidRPr="002A3CD2" w:rsidRDefault="00580294" w:rsidP="00077087">
      <w:pPr>
        <w:spacing w:after="0" w:line="240" w:lineRule="auto"/>
        <w:jc w:val="both"/>
        <w:rPr>
          <w:rFonts w:ascii="Times New Roman" w:hAnsi="Times New Roman"/>
          <w:snapToGrid w:val="0"/>
          <w:sz w:val="24"/>
          <w:szCs w:val="24"/>
        </w:rPr>
      </w:pPr>
      <w:r>
        <w:rPr>
          <w:rFonts w:ascii="Times New Roman" w:hAnsi="Times New Roman"/>
          <w:snapToGrid w:val="0"/>
          <w:sz w:val="24"/>
          <w:szCs w:val="24"/>
        </w:rPr>
        <w:t xml:space="preserve">      13</w:t>
      </w:r>
      <w:r w:rsidR="00077087" w:rsidRPr="002A3CD2">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Группы оздоровительной направленности создаются для часто болеющих детей и других категорий детей, нуждающихся в длительном лечении и проведении для них необходимого комплекса специальных лечебно-оздоровительных мероприятий. В группах оздоровительной направленности осуществляется дошкольное образование воспитанников в соответствии с образовательной программой, разрабатываемой учреждением </w:t>
      </w:r>
      <w:r w:rsidR="004A7844" w:rsidRPr="002A3CD2">
        <w:rPr>
          <w:rFonts w:ascii="Times New Roman" w:hAnsi="Times New Roman"/>
          <w:snapToGrid w:val="0"/>
          <w:sz w:val="24"/>
          <w:szCs w:val="24"/>
        </w:rPr>
        <w:lastRenderedPageBreak/>
        <w:t>самостоятельно на основе федеральных государственных образовательных стандартов, а также комплекса санитарно-гигиенических, лечебно-оздоровительных и профилактических мероприятий и процедур.</w:t>
      </w:r>
    </w:p>
    <w:p w:rsidR="00DE11E4" w:rsidRPr="002A3CD2" w:rsidRDefault="00580294" w:rsidP="00EE4242">
      <w:pPr>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14</w:t>
      </w:r>
      <w:r w:rsidR="00DE11E4" w:rsidRPr="002A3CD2">
        <w:rPr>
          <w:rFonts w:ascii="Times New Roman" w:hAnsi="Times New Roman"/>
          <w:snapToGrid w:val="0"/>
          <w:sz w:val="24"/>
          <w:szCs w:val="24"/>
        </w:rPr>
        <w:t xml:space="preserve">. В учреждении могут быть </w:t>
      </w:r>
      <w:proofErr w:type="gramStart"/>
      <w:r w:rsidR="00DE11E4" w:rsidRPr="002A3CD2">
        <w:rPr>
          <w:rFonts w:ascii="Times New Roman" w:hAnsi="Times New Roman"/>
          <w:snapToGrid w:val="0"/>
          <w:sz w:val="24"/>
          <w:szCs w:val="24"/>
        </w:rPr>
        <w:t>организованы</w:t>
      </w:r>
      <w:proofErr w:type="gramEnd"/>
      <w:r w:rsidR="00DE11E4" w:rsidRPr="002A3CD2">
        <w:rPr>
          <w:rFonts w:ascii="Times New Roman" w:hAnsi="Times New Roman"/>
          <w:snapToGrid w:val="0"/>
          <w:sz w:val="24"/>
          <w:szCs w:val="24"/>
        </w:rPr>
        <w:t>:</w:t>
      </w:r>
    </w:p>
    <w:p w:rsidR="00DE11E4" w:rsidRPr="002A3CD2" w:rsidRDefault="00DD2543" w:rsidP="00EE4242">
      <w:pPr>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1</w:t>
      </w:r>
      <w:r w:rsidR="00DE11E4" w:rsidRPr="002A3CD2">
        <w:rPr>
          <w:rFonts w:ascii="Times New Roman" w:hAnsi="Times New Roman"/>
          <w:snapToGrid w:val="0"/>
          <w:sz w:val="24"/>
          <w:szCs w:val="24"/>
        </w:rPr>
        <w:t>) группы детей раннего возраста без реализации образовательной программы дошкольного образования, обеспечивающие развитие, присмотр, уход и оздоровление воспитанников в возрасте от двух месяцев до 3 лет;</w:t>
      </w:r>
    </w:p>
    <w:p w:rsidR="00DE11E4" w:rsidRPr="002A3CD2" w:rsidRDefault="00DD2543" w:rsidP="00EE4242">
      <w:pPr>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2</w:t>
      </w:r>
      <w:r w:rsidR="00DE11E4" w:rsidRPr="002A3CD2">
        <w:rPr>
          <w:rFonts w:ascii="Times New Roman" w:hAnsi="Times New Roman"/>
          <w:snapToGrid w:val="0"/>
          <w:sz w:val="24"/>
          <w:szCs w:val="24"/>
        </w:rPr>
        <w:t>) группы по присмотру и уходу без реализации  образовательной  программы дошкольного образования для воспитанников в возрасте от одного года шести месяцев до  прекращения образовательных отношений; в группах по присмотру и уходу обеспечивается комплекс мер по организации питания и хозяйственно-бытового обслуживания детей, обеспечению соблюдения ими личной гигиены и режима дня;</w:t>
      </w:r>
    </w:p>
    <w:p w:rsidR="00293D03" w:rsidRPr="002A3CD2" w:rsidRDefault="00DD2543" w:rsidP="00EE4242">
      <w:pPr>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3</w:t>
      </w:r>
      <w:r w:rsidR="00DE11E4" w:rsidRPr="002A3CD2">
        <w:rPr>
          <w:rFonts w:ascii="Times New Roman" w:hAnsi="Times New Roman"/>
          <w:snapToGrid w:val="0"/>
          <w:sz w:val="24"/>
          <w:szCs w:val="24"/>
        </w:rPr>
        <w:t>) семейные дошкольные группы с целью удовлетворения потребности населения в услугах дошкольного образования в семьях. Семейные дошкольные группы  могут иметь общеразвивающую направленность или осуществлять присмотр и уход за детьми без реализации образовательной пр</w:t>
      </w:r>
      <w:r w:rsidR="00417186" w:rsidRPr="002A3CD2">
        <w:rPr>
          <w:rFonts w:ascii="Times New Roman" w:hAnsi="Times New Roman"/>
          <w:snapToGrid w:val="0"/>
          <w:sz w:val="24"/>
          <w:szCs w:val="24"/>
        </w:rPr>
        <w:t>ограммы дошкольного образования.</w:t>
      </w:r>
    </w:p>
    <w:p w:rsidR="00417186" w:rsidRPr="002A3CD2" w:rsidRDefault="00580294" w:rsidP="00EE4242">
      <w:pPr>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15</w:t>
      </w:r>
      <w:r w:rsidR="00417186" w:rsidRPr="002A3CD2">
        <w:rPr>
          <w:rFonts w:ascii="Times New Roman" w:hAnsi="Times New Roman"/>
          <w:snapToGrid w:val="0"/>
          <w:sz w:val="24"/>
          <w:szCs w:val="24"/>
        </w:rPr>
        <w:t>.</w:t>
      </w:r>
      <w:r w:rsidR="00E65886">
        <w:rPr>
          <w:rFonts w:ascii="Times New Roman" w:hAnsi="Times New Roman"/>
          <w:snapToGrid w:val="0"/>
          <w:sz w:val="24"/>
          <w:szCs w:val="24"/>
        </w:rPr>
        <w:t xml:space="preserve"> </w:t>
      </w:r>
      <w:r w:rsidR="00056540" w:rsidRPr="002A3CD2">
        <w:rPr>
          <w:rFonts w:ascii="Times New Roman" w:hAnsi="Times New Roman"/>
          <w:snapToGrid w:val="0"/>
          <w:sz w:val="24"/>
          <w:szCs w:val="24"/>
        </w:rPr>
        <w:t>В группы могут включаться как воспитанники одного возраста, так и воспитанники разных возрастов (разновозрастные группы).</w:t>
      </w:r>
    </w:p>
    <w:p w:rsidR="00157E3B" w:rsidRPr="002A3CD2" w:rsidRDefault="00580294" w:rsidP="00EE4242">
      <w:pPr>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16</w:t>
      </w:r>
      <w:r w:rsidR="00157E3B" w:rsidRPr="002A3CD2">
        <w:rPr>
          <w:rFonts w:ascii="Times New Roman" w:hAnsi="Times New Roman"/>
          <w:snapToGrid w:val="0"/>
          <w:sz w:val="24"/>
          <w:szCs w:val="24"/>
        </w:rPr>
        <w:t xml:space="preserve">. </w:t>
      </w:r>
      <w:r w:rsidR="00056540" w:rsidRPr="002A3CD2">
        <w:rPr>
          <w:rFonts w:ascii="Times New Roman" w:hAnsi="Times New Roman"/>
          <w:snapToGrid w:val="0"/>
          <w:sz w:val="24"/>
          <w:szCs w:val="24"/>
        </w:rPr>
        <w:t>Учреждение может реализовывать дополнительные образовательные программы дошкольного образования в соответствии с лицензией.</w:t>
      </w:r>
    </w:p>
    <w:p w:rsidR="00E40BA9" w:rsidRPr="002A3CD2" w:rsidRDefault="00580294" w:rsidP="00EE4242">
      <w:pPr>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17</w:t>
      </w:r>
      <w:r w:rsidR="00157E3B" w:rsidRPr="002A3CD2">
        <w:rPr>
          <w:rFonts w:ascii="Times New Roman" w:hAnsi="Times New Roman"/>
          <w:snapToGrid w:val="0"/>
          <w:sz w:val="24"/>
          <w:szCs w:val="24"/>
        </w:rPr>
        <w:t xml:space="preserve">. </w:t>
      </w:r>
      <w:r w:rsidR="00056540" w:rsidRPr="002A3CD2">
        <w:rPr>
          <w:rFonts w:ascii="Times New Roman" w:hAnsi="Times New Roman"/>
          <w:snapToGrid w:val="0"/>
          <w:sz w:val="24"/>
          <w:szCs w:val="24"/>
        </w:rPr>
        <w:t>Учреждение может оказывать дополнительные образовательные услуги за пределами определяющих его статус образовательных программ с учетом потребностей семьи и на основе договора, заключаемого между учреждением и родителями (законными представителями). Платные дополнительные образовательные услуги не могут быть оказаны взамен и в рамках основной образовательной деятельности, финансируемой учредителем.</w:t>
      </w:r>
    </w:p>
    <w:p w:rsidR="00E83F62" w:rsidRPr="002A3CD2" w:rsidRDefault="00580294" w:rsidP="00EE4242">
      <w:pPr>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18</w:t>
      </w:r>
      <w:r w:rsidR="00E83F62" w:rsidRPr="002A3CD2">
        <w:rPr>
          <w:rFonts w:ascii="Times New Roman" w:hAnsi="Times New Roman"/>
          <w:snapToGrid w:val="0"/>
          <w:sz w:val="24"/>
          <w:szCs w:val="24"/>
        </w:rPr>
        <w:t xml:space="preserve">. </w:t>
      </w:r>
      <w:r w:rsidR="00056540" w:rsidRPr="002A3CD2">
        <w:rPr>
          <w:rFonts w:ascii="Times New Roman" w:hAnsi="Times New Roman"/>
          <w:snapToGrid w:val="0"/>
          <w:sz w:val="24"/>
          <w:szCs w:val="24"/>
        </w:rPr>
        <w:t>Платные образовательные услуги оказываются учреждением на добровольной основе</w:t>
      </w:r>
    </w:p>
    <w:p w:rsidR="004A7844" w:rsidRPr="002A3CD2" w:rsidRDefault="00580294" w:rsidP="00EE4242">
      <w:pPr>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19</w:t>
      </w:r>
      <w:r w:rsidR="00E83F62" w:rsidRPr="002A3CD2">
        <w:rPr>
          <w:rFonts w:ascii="Times New Roman" w:hAnsi="Times New Roman"/>
          <w:snapToGrid w:val="0"/>
          <w:sz w:val="24"/>
          <w:szCs w:val="24"/>
        </w:rPr>
        <w:t xml:space="preserve">. </w:t>
      </w:r>
      <w:r w:rsidR="00056540" w:rsidRPr="002A3CD2">
        <w:rPr>
          <w:rFonts w:ascii="Times New Roman" w:hAnsi="Times New Roman"/>
          <w:snapToGrid w:val="0"/>
          <w:sz w:val="24"/>
          <w:szCs w:val="24"/>
        </w:rPr>
        <w:t>Учреждение вправе реализовывать платные образовательные услуги в соответствии с перечнем платных образовательных услуг (далее – Перечень).</w:t>
      </w:r>
    </w:p>
    <w:p w:rsidR="00056540" w:rsidRPr="002A3CD2" w:rsidRDefault="00580294" w:rsidP="00EE4242">
      <w:pPr>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20</w:t>
      </w:r>
      <w:r w:rsidR="00445A3A" w:rsidRPr="002A3CD2">
        <w:rPr>
          <w:rFonts w:ascii="Times New Roman" w:hAnsi="Times New Roman"/>
          <w:snapToGrid w:val="0"/>
          <w:sz w:val="24"/>
          <w:szCs w:val="24"/>
        </w:rPr>
        <w:t xml:space="preserve">. </w:t>
      </w:r>
      <w:r w:rsidR="00E65886">
        <w:rPr>
          <w:rFonts w:ascii="Times New Roman" w:hAnsi="Times New Roman"/>
          <w:snapToGrid w:val="0"/>
          <w:sz w:val="24"/>
          <w:szCs w:val="24"/>
        </w:rPr>
        <w:t xml:space="preserve"> </w:t>
      </w:r>
      <w:r w:rsidR="00056540" w:rsidRPr="002A3CD2">
        <w:rPr>
          <w:rFonts w:ascii="Times New Roman" w:hAnsi="Times New Roman"/>
          <w:snapToGrid w:val="0"/>
          <w:sz w:val="24"/>
          <w:szCs w:val="24"/>
        </w:rPr>
        <w:t>Перечень утверждается приказом учреждения.</w:t>
      </w:r>
    </w:p>
    <w:p w:rsidR="00B9608C" w:rsidRPr="002A3CD2" w:rsidRDefault="00056540" w:rsidP="00EE4242">
      <w:pPr>
        <w:spacing w:after="0" w:line="240" w:lineRule="auto"/>
        <w:ind w:firstLine="709"/>
        <w:jc w:val="both"/>
        <w:rPr>
          <w:rFonts w:ascii="Times New Roman" w:hAnsi="Times New Roman"/>
          <w:snapToGrid w:val="0"/>
          <w:sz w:val="24"/>
          <w:szCs w:val="24"/>
        </w:rPr>
      </w:pPr>
      <w:r w:rsidRPr="002A3CD2">
        <w:rPr>
          <w:rFonts w:ascii="Times New Roman" w:hAnsi="Times New Roman"/>
          <w:snapToGrid w:val="0"/>
          <w:sz w:val="24"/>
          <w:szCs w:val="24"/>
        </w:rPr>
        <w:t>Требования к порядку оказания платных образовательных услуг установлены Правилами оказания платных образовательных услуг, утвержденных постановлением Правительства Российской Федерации, локальным актом учреждения.</w:t>
      </w:r>
    </w:p>
    <w:p w:rsidR="004A7844" w:rsidRPr="002A3CD2" w:rsidRDefault="00580294" w:rsidP="00EE4242">
      <w:pPr>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21</w:t>
      </w:r>
      <w:r w:rsidR="00CC6673" w:rsidRPr="002A3CD2">
        <w:rPr>
          <w:rFonts w:ascii="Times New Roman" w:hAnsi="Times New Roman"/>
          <w:snapToGrid w:val="0"/>
          <w:sz w:val="24"/>
          <w:szCs w:val="24"/>
        </w:rPr>
        <w:t xml:space="preserve">. </w:t>
      </w:r>
      <w:r w:rsidR="00056540" w:rsidRPr="002A3CD2">
        <w:rPr>
          <w:rFonts w:ascii="Times New Roman" w:hAnsi="Times New Roman"/>
          <w:snapToGrid w:val="0"/>
          <w:sz w:val="24"/>
          <w:szCs w:val="24"/>
        </w:rPr>
        <w:t>Учреждение не вправе осуществлять виды деятельности, приносящей доход, оказывать платные услуги и работы, не указанные в настоящей статье Устава.</w:t>
      </w:r>
    </w:p>
    <w:p w:rsidR="004A7844" w:rsidRPr="002A3CD2" w:rsidRDefault="00580294" w:rsidP="00EE4242">
      <w:pPr>
        <w:tabs>
          <w:tab w:val="left" w:pos="709"/>
          <w:tab w:val="left" w:pos="1134"/>
        </w:tabs>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22</w:t>
      </w:r>
      <w:r w:rsidR="00BE6D69" w:rsidRPr="002A3CD2">
        <w:rPr>
          <w:rFonts w:ascii="Times New Roman" w:hAnsi="Times New Roman"/>
          <w:snapToGrid w:val="0"/>
          <w:sz w:val="24"/>
          <w:szCs w:val="24"/>
        </w:rPr>
        <w:t xml:space="preserve">. </w:t>
      </w:r>
      <w:r w:rsidR="00056540" w:rsidRPr="002A3CD2">
        <w:rPr>
          <w:rFonts w:ascii="Times New Roman" w:hAnsi="Times New Roman"/>
          <w:snapToGrid w:val="0"/>
          <w:sz w:val="24"/>
          <w:szCs w:val="24"/>
        </w:rPr>
        <w:t>Доходы, полученные учреждением от оказания платных образовательных услуг и от приносящей доход деятельности, используются учреждением в соответствии с уставными целями.</w:t>
      </w:r>
    </w:p>
    <w:p w:rsidR="00BB7199" w:rsidRPr="002A3CD2" w:rsidRDefault="00BB7199" w:rsidP="009B548E">
      <w:pPr>
        <w:spacing w:after="0" w:line="240" w:lineRule="auto"/>
        <w:ind w:firstLine="709"/>
        <w:jc w:val="both"/>
        <w:rPr>
          <w:rFonts w:ascii="Times New Roman" w:hAnsi="Times New Roman"/>
          <w:sz w:val="24"/>
          <w:szCs w:val="24"/>
        </w:rPr>
      </w:pPr>
    </w:p>
    <w:p w:rsidR="006762B1" w:rsidRPr="002A3CD2" w:rsidRDefault="006762B1" w:rsidP="009B548E">
      <w:pPr>
        <w:tabs>
          <w:tab w:val="left" w:pos="0"/>
        </w:tabs>
        <w:suppressAutoHyphens/>
        <w:spacing w:after="0" w:line="240" w:lineRule="auto"/>
        <w:ind w:firstLine="709"/>
        <w:jc w:val="both"/>
        <w:rPr>
          <w:rFonts w:ascii="Times New Roman" w:hAnsi="Times New Roman"/>
          <w:b/>
          <w:bCs/>
          <w:sz w:val="24"/>
          <w:szCs w:val="24"/>
          <w:lang w:eastAsia="ar-SA"/>
        </w:rPr>
      </w:pPr>
      <w:r w:rsidRPr="002A3CD2">
        <w:rPr>
          <w:rFonts w:ascii="Times New Roman" w:hAnsi="Times New Roman"/>
          <w:bCs/>
          <w:sz w:val="24"/>
          <w:szCs w:val="24"/>
          <w:lang w:eastAsia="ar-SA"/>
        </w:rPr>
        <w:t>Статья 3.</w:t>
      </w:r>
      <w:r w:rsidRPr="002A3CD2">
        <w:rPr>
          <w:rFonts w:ascii="Times New Roman" w:hAnsi="Times New Roman"/>
          <w:b/>
          <w:bCs/>
          <w:sz w:val="24"/>
          <w:szCs w:val="24"/>
          <w:lang w:eastAsia="ar-SA"/>
        </w:rPr>
        <w:t xml:space="preserve"> Основные характеристики организации образовательного процесса </w:t>
      </w:r>
      <w:r w:rsidR="002A33D3" w:rsidRPr="002A3CD2">
        <w:rPr>
          <w:rFonts w:ascii="Times New Roman" w:hAnsi="Times New Roman"/>
          <w:b/>
          <w:bCs/>
          <w:sz w:val="24"/>
          <w:szCs w:val="24"/>
          <w:lang w:eastAsia="ar-SA"/>
        </w:rPr>
        <w:t>у</w:t>
      </w:r>
      <w:r w:rsidRPr="002A3CD2">
        <w:rPr>
          <w:rFonts w:ascii="Times New Roman" w:hAnsi="Times New Roman"/>
          <w:b/>
          <w:bCs/>
          <w:sz w:val="24"/>
          <w:szCs w:val="24"/>
          <w:lang w:eastAsia="ar-SA"/>
        </w:rPr>
        <w:t>чреждения</w:t>
      </w:r>
    </w:p>
    <w:p w:rsidR="006762B1" w:rsidRPr="002A3CD2" w:rsidRDefault="006762B1" w:rsidP="009B548E">
      <w:pPr>
        <w:suppressAutoHyphens/>
        <w:spacing w:after="0" w:line="240" w:lineRule="auto"/>
        <w:ind w:firstLine="709"/>
        <w:jc w:val="both"/>
        <w:rPr>
          <w:rFonts w:ascii="Times New Roman" w:hAnsi="Times New Roman"/>
          <w:b/>
          <w:bCs/>
          <w:sz w:val="24"/>
          <w:szCs w:val="24"/>
          <w:lang w:eastAsia="ar-SA"/>
        </w:rPr>
      </w:pPr>
    </w:p>
    <w:p w:rsidR="00056540" w:rsidRPr="002A3CD2" w:rsidRDefault="002A33D3" w:rsidP="00056540">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1.</w:t>
      </w:r>
      <w:r w:rsidR="00E65886">
        <w:rPr>
          <w:rFonts w:ascii="Times New Roman" w:hAnsi="Times New Roman"/>
          <w:sz w:val="24"/>
          <w:szCs w:val="24"/>
          <w:lang w:eastAsia="ar-SA"/>
        </w:rPr>
        <w:t xml:space="preserve"> </w:t>
      </w:r>
      <w:proofErr w:type="gramStart"/>
      <w:r w:rsidR="00056540" w:rsidRPr="002A3CD2">
        <w:rPr>
          <w:rFonts w:ascii="Times New Roman" w:hAnsi="Times New Roman"/>
          <w:sz w:val="24"/>
          <w:szCs w:val="24"/>
          <w:lang w:eastAsia="ar-SA"/>
        </w:rPr>
        <w:t>Содержание образовательного процесса  определяется  основной образовательной программой дошкольного образования, разрабатываемой, принимаемой и реализуемой учреждением самостоятельно в соответствии с Федеральными государственными образовательными стандартами дошкольного образования к структуре основной образовательной программы дошкольного образования и условиям ее реализации, установленными федеральным органом исполнительной власти, осуществляющим функции по выработке государственной политики и нормативно - правовому регулированию   в   сфере  дошкольного образования,  с учетом  индивидуальных особенностей  развития,   возможностей</w:t>
      </w:r>
      <w:proofErr w:type="gramEnd"/>
      <w:r w:rsidR="00056540" w:rsidRPr="002A3CD2">
        <w:rPr>
          <w:rFonts w:ascii="Times New Roman" w:hAnsi="Times New Roman"/>
          <w:sz w:val="24"/>
          <w:szCs w:val="24"/>
          <w:lang w:eastAsia="ar-SA"/>
        </w:rPr>
        <w:t xml:space="preserve">  воспитанников   и  коррекционной программы дошкольного образования. </w:t>
      </w:r>
    </w:p>
    <w:p w:rsidR="00056540" w:rsidRPr="002A3CD2" w:rsidRDefault="00056540" w:rsidP="00056540">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lastRenderedPageBreak/>
        <w:t xml:space="preserve">2. Основная образовательная программа учреждения должна соответствовать Федеральным государственным образовательным стандартам дошкольного образования, а содержание образовательных областей наполняться из реализуемых основных, дополнительных программ и методических пособий. </w:t>
      </w:r>
    </w:p>
    <w:p w:rsidR="00293D03" w:rsidRPr="002A3CD2" w:rsidRDefault="00293D03" w:rsidP="00293D03">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3. Порядок комплектования детьми учреждения определяется Учредителем в соответствии с законодательством Российской Федерации.</w:t>
      </w:r>
    </w:p>
    <w:p w:rsidR="00056540" w:rsidRPr="002A3CD2" w:rsidRDefault="00293D03" w:rsidP="00056540">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4</w:t>
      </w:r>
      <w:r w:rsidR="00056540" w:rsidRPr="002A3CD2">
        <w:rPr>
          <w:rFonts w:ascii="Times New Roman" w:hAnsi="Times New Roman"/>
          <w:sz w:val="24"/>
          <w:szCs w:val="24"/>
          <w:lang w:eastAsia="ar-SA"/>
        </w:rPr>
        <w:t>. Содержание основной образовательной программы включает совокупность образовательных областей, которые обеспечивают разностороннее развитие  воспитанников с учетом их возрастных и индивидуальных особенностей:</w:t>
      </w:r>
    </w:p>
    <w:p w:rsidR="00056540" w:rsidRPr="002A3CD2" w:rsidRDefault="00056540" w:rsidP="00056540">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1) социально-коммуникативное развитие;</w:t>
      </w:r>
    </w:p>
    <w:p w:rsidR="00056540" w:rsidRPr="002A3CD2" w:rsidRDefault="00056540" w:rsidP="00056540">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2) познавательное развитие;</w:t>
      </w:r>
    </w:p>
    <w:p w:rsidR="00056540" w:rsidRPr="002A3CD2" w:rsidRDefault="00056540" w:rsidP="00056540">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3) речевое развитие;</w:t>
      </w:r>
    </w:p>
    <w:p w:rsidR="00056540" w:rsidRPr="002A3CD2" w:rsidRDefault="00056540" w:rsidP="00056540">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4) художественно-эстетическое развитие;</w:t>
      </w:r>
    </w:p>
    <w:p w:rsidR="00E625F3" w:rsidRPr="002A3CD2" w:rsidRDefault="00056540" w:rsidP="00056540">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5) физическое развитие</w:t>
      </w:r>
      <w:r w:rsidR="00E625F3" w:rsidRPr="002A3CD2">
        <w:rPr>
          <w:rFonts w:ascii="Times New Roman" w:hAnsi="Times New Roman"/>
          <w:sz w:val="24"/>
          <w:szCs w:val="24"/>
          <w:lang w:eastAsia="ar-SA"/>
        </w:rPr>
        <w:t>.</w:t>
      </w:r>
    </w:p>
    <w:p w:rsidR="00111284" w:rsidRPr="002A3CD2" w:rsidRDefault="00293D03" w:rsidP="00056540">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5</w:t>
      </w:r>
      <w:r w:rsidR="00E625F3" w:rsidRPr="002A3CD2">
        <w:rPr>
          <w:rFonts w:ascii="Times New Roman" w:hAnsi="Times New Roman"/>
          <w:sz w:val="24"/>
          <w:szCs w:val="24"/>
          <w:lang w:eastAsia="ar-SA"/>
        </w:rPr>
        <w:t xml:space="preserve">. </w:t>
      </w:r>
      <w:r w:rsidR="002A33D3" w:rsidRPr="002A3CD2">
        <w:rPr>
          <w:rFonts w:ascii="Times New Roman" w:hAnsi="Times New Roman"/>
          <w:sz w:val="24"/>
          <w:szCs w:val="24"/>
          <w:lang w:eastAsia="ar-SA"/>
        </w:rPr>
        <w:t>Обучение и воспитание в у</w:t>
      </w:r>
      <w:r w:rsidR="006762B1" w:rsidRPr="002A3CD2">
        <w:rPr>
          <w:rFonts w:ascii="Times New Roman" w:hAnsi="Times New Roman"/>
          <w:sz w:val="24"/>
          <w:szCs w:val="24"/>
          <w:lang w:eastAsia="ar-SA"/>
        </w:rPr>
        <w:t>чреждении ведутся на русском языке. Изучение русского языка, как государственного языка Российской Федерации, регламентируется федеральными государственными требованиями.</w:t>
      </w:r>
    </w:p>
    <w:p w:rsidR="00293D03" w:rsidRPr="002A3CD2" w:rsidRDefault="00293D03" w:rsidP="00293D03">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6. Учреждение обеспечивает воспитание, обучение и развитие, а также присмотр, уход и оздоровление детей в возрасте от двух месяцев до прекращения образовательных отношений.</w:t>
      </w:r>
    </w:p>
    <w:p w:rsidR="00293D03" w:rsidRPr="002A3CD2" w:rsidRDefault="00293D03" w:rsidP="00293D03">
      <w:pPr>
        <w:suppressAutoHyphens/>
        <w:spacing w:after="0" w:line="240" w:lineRule="auto"/>
        <w:ind w:firstLine="709"/>
        <w:rPr>
          <w:rFonts w:ascii="Times New Roman" w:hAnsi="Times New Roman"/>
          <w:sz w:val="24"/>
          <w:szCs w:val="24"/>
          <w:lang w:eastAsia="ar-SA"/>
        </w:rPr>
      </w:pPr>
      <w:r w:rsidRPr="002A3CD2">
        <w:rPr>
          <w:rFonts w:ascii="Times New Roman" w:hAnsi="Times New Roman"/>
          <w:sz w:val="24"/>
          <w:szCs w:val="24"/>
          <w:lang w:eastAsia="ar-SA"/>
        </w:rPr>
        <w:t>7.  Прием в учреждение осуществляется на основании следующих документов:</w:t>
      </w:r>
    </w:p>
    <w:p w:rsidR="00293D03" w:rsidRPr="002A3CD2" w:rsidRDefault="00293D03" w:rsidP="00293D03">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1)  направления управления образования администрации города;</w:t>
      </w:r>
    </w:p>
    <w:p w:rsidR="00293D03" w:rsidRPr="002A3CD2" w:rsidRDefault="00293D03" w:rsidP="00293D03">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2)  заявления родителей (законных представителей) о приёме ребенка в учреждение;</w:t>
      </w:r>
    </w:p>
    <w:p w:rsidR="00293D03" w:rsidRPr="002A3CD2" w:rsidRDefault="00293D03" w:rsidP="00293D03">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3)  медицинского заключения;</w:t>
      </w:r>
    </w:p>
    <w:p w:rsidR="00293D03" w:rsidRPr="002A3CD2" w:rsidRDefault="00293D03" w:rsidP="00293D03">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4)  свидетельства о рождении ребенка;</w:t>
      </w:r>
    </w:p>
    <w:p w:rsidR="00293D03" w:rsidRPr="002A3CD2" w:rsidRDefault="00293D03" w:rsidP="00293D03">
      <w:pPr>
        <w:tabs>
          <w:tab w:val="left" w:pos="709"/>
        </w:tabs>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5) документа, удостоверяющего личность одного из родителей (законных представителей);</w:t>
      </w:r>
    </w:p>
    <w:p w:rsidR="00293D03" w:rsidRPr="002A3CD2" w:rsidRDefault="00293D03" w:rsidP="00293D03">
      <w:pPr>
        <w:tabs>
          <w:tab w:val="left" w:pos="709"/>
        </w:tabs>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6) свидетельства о регистрации ребёнка по месту жительства или по месту пребывания на закреплённой территории;</w:t>
      </w:r>
    </w:p>
    <w:p w:rsidR="00293D03" w:rsidRPr="002A3CD2" w:rsidRDefault="00293D03" w:rsidP="00293D03">
      <w:pPr>
        <w:tabs>
          <w:tab w:val="left" w:pos="709"/>
        </w:tabs>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 xml:space="preserve">7) рекомендации психолого-медико-педагогической комиссии (для детей с ограниченными возможностями здоровья). </w:t>
      </w:r>
    </w:p>
    <w:p w:rsidR="00293D03" w:rsidRPr="002A3CD2" w:rsidRDefault="00293D03" w:rsidP="00293D03">
      <w:pPr>
        <w:suppressAutoHyphens/>
        <w:autoSpaceDE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 xml:space="preserve">8. Взаимоотношения между учреждением и родителями (законными представителями) регулируются договором, включающим в себя взаимные права, обязанности и ответственность сторон, возникающих в процессе воспитания, обучения, развития, присмотра, ухода и оздоровления детей, длительность пребывания ребенка в учреждении, а также расчет размера платы, взимаемой с родителей (законных представителей) за содержание ребенка в учреждении. При приеме ребенка, отношения  между учреждением (с одной стороны) и родителями (законными представителями) с другой стороны, считаются оформленными после заключения договора о содержании и воспитании детей, подписание которого является обязательным условием для обеих сторон. </w:t>
      </w:r>
    </w:p>
    <w:p w:rsidR="00293D03" w:rsidRPr="002A3CD2" w:rsidRDefault="00293D03" w:rsidP="00293D03">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 xml:space="preserve">9. При приеме детей  в учреждение  последнее обязано ознакомить  родителей (законных представителей) с Уставом учреждения, лицензией на </w:t>
      </w:r>
      <w:proofErr w:type="gramStart"/>
      <w:r w:rsidRPr="002A3CD2">
        <w:rPr>
          <w:rFonts w:ascii="Times New Roman" w:hAnsi="Times New Roman"/>
          <w:sz w:val="24"/>
          <w:szCs w:val="24"/>
          <w:lang w:eastAsia="ar-SA"/>
        </w:rPr>
        <w:t>право ведения</w:t>
      </w:r>
      <w:proofErr w:type="gramEnd"/>
      <w:r w:rsidRPr="002A3CD2">
        <w:rPr>
          <w:rFonts w:ascii="Times New Roman" w:hAnsi="Times New Roman"/>
          <w:sz w:val="24"/>
          <w:szCs w:val="24"/>
          <w:lang w:eastAsia="ar-SA"/>
        </w:rPr>
        <w:t xml:space="preserve"> образовательной деятельности, с основными общеобразовательными программами, реализуемыми учреждением и другими документами, регламентирующими организацию образовательного процесса. </w:t>
      </w:r>
    </w:p>
    <w:p w:rsidR="00293D03" w:rsidRPr="002A3CD2" w:rsidRDefault="00293D03" w:rsidP="00293D03">
      <w:pPr>
        <w:suppressAutoHyphens/>
        <w:autoSpaceDE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10. В группы могут включаться как дети одного возраста, так и дети разных возрастов.</w:t>
      </w:r>
    </w:p>
    <w:p w:rsidR="00293D03" w:rsidRPr="002A3CD2" w:rsidRDefault="00293D03" w:rsidP="00293D03">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 xml:space="preserve">11. </w:t>
      </w:r>
      <w:r w:rsidR="00E65886">
        <w:rPr>
          <w:rFonts w:ascii="Times New Roman" w:hAnsi="Times New Roman"/>
          <w:sz w:val="24"/>
          <w:szCs w:val="24"/>
          <w:lang w:eastAsia="ar-SA"/>
        </w:rPr>
        <w:t xml:space="preserve"> </w:t>
      </w:r>
      <w:r w:rsidRPr="002A3CD2">
        <w:rPr>
          <w:rFonts w:ascii="Times New Roman" w:hAnsi="Times New Roman"/>
          <w:sz w:val="24"/>
          <w:szCs w:val="24"/>
          <w:lang w:eastAsia="ar-SA"/>
        </w:rPr>
        <w:t xml:space="preserve">Количество групп в учреждении определяется учредителем исходя из предельной наполняемости, созданных для осуществления образовательного процесса и условий  с учётом санитарных  норм и контрольных нормативов,  указанных в лицензии.                                                                                                                    </w:t>
      </w:r>
    </w:p>
    <w:p w:rsidR="00293D03" w:rsidRPr="002A3CD2" w:rsidRDefault="00293D03" w:rsidP="00293D03">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12. Количественный состав (наполняемость) групп в учреждении устанавливается в соответствии с   требованиями СанПиН и действующим законодательством.</w:t>
      </w:r>
    </w:p>
    <w:p w:rsidR="00293D03" w:rsidRPr="002A3CD2" w:rsidRDefault="00293D03" w:rsidP="00293D03">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lastRenderedPageBreak/>
        <w:t>13. Родители (законные представители) детей, посещающих учреждение, реализующее основную общеобразовательную программу дошкольного образования, имеют право на  получение компенсации части родительской платы (далее компенсация), взимаемой за содержание ребенка в учреждении.</w:t>
      </w:r>
    </w:p>
    <w:p w:rsidR="00293D03" w:rsidRPr="002A3CD2" w:rsidRDefault="00293D03" w:rsidP="00293D03">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14. Перечень затрат, учитываемых при установлении размера платы, взимаемой с родителей (законных представителей) за содержание ребенка в учреждении, реализующего основную общеобразовательную программу дошкольног</w:t>
      </w:r>
      <w:r w:rsidR="004A1355">
        <w:rPr>
          <w:rFonts w:ascii="Times New Roman" w:hAnsi="Times New Roman"/>
          <w:sz w:val="24"/>
          <w:szCs w:val="24"/>
          <w:lang w:eastAsia="ar-SA"/>
        </w:rPr>
        <w:t>о образования, устанавливается У</w:t>
      </w:r>
      <w:r w:rsidRPr="002A3CD2">
        <w:rPr>
          <w:rFonts w:ascii="Times New Roman" w:hAnsi="Times New Roman"/>
          <w:sz w:val="24"/>
          <w:szCs w:val="24"/>
          <w:lang w:eastAsia="ar-SA"/>
        </w:rPr>
        <w:t>чредителем.</w:t>
      </w:r>
    </w:p>
    <w:p w:rsidR="00293D03" w:rsidRPr="002A3CD2" w:rsidRDefault="00293D03" w:rsidP="00293D03">
      <w:pPr>
        <w:tabs>
          <w:tab w:val="left" w:pos="520"/>
        </w:tabs>
        <w:spacing w:after="0" w:line="240" w:lineRule="auto"/>
        <w:ind w:firstLine="709"/>
        <w:jc w:val="both"/>
        <w:rPr>
          <w:rFonts w:ascii="Times New Roman" w:hAnsi="Times New Roman"/>
          <w:sz w:val="24"/>
          <w:szCs w:val="24"/>
          <w:lang w:eastAsia="ar-SA"/>
        </w:rPr>
      </w:pPr>
      <w:r w:rsidRPr="002A3CD2">
        <w:rPr>
          <w:rFonts w:ascii="Times New Roman" w:hAnsi="Times New Roman"/>
          <w:bCs/>
          <w:sz w:val="24"/>
          <w:szCs w:val="24"/>
          <w:lang w:eastAsia="ar-SA"/>
        </w:rPr>
        <w:t>15. Содержание образовательного процесса  определяется  образовательной программой дошкольного образования,</w:t>
      </w:r>
      <w:r w:rsidRPr="002A3CD2">
        <w:rPr>
          <w:rFonts w:ascii="Times New Roman" w:hAnsi="Times New Roman"/>
          <w:sz w:val="24"/>
          <w:szCs w:val="24"/>
          <w:lang w:eastAsia="ar-SA"/>
        </w:rPr>
        <w:t xml:space="preserve"> которая разрабатывается учреждением самостоятельно в соответствии с федеральным государственным образовательным стандартом дошкольного образования и с учетом примерных основных образовательных программ дошкольного образования.</w:t>
      </w:r>
    </w:p>
    <w:p w:rsidR="00293D03" w:rsidRPr="002A3CD2" w:rsidRDefault="00293D03" w:rsidP="00293D03">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 xml:space="preserve">16. </w:t>
      </w:r>
      <w:r w:rsidR="00255B1C">
        <w:rPr>
          <w:rFonts w:ascii="Times New Roman" w:hAnsi="Times New Roman"/>
          <w:sz w:val="24"/>
          <w:szCs w:val="24"/>
          <w:lang w:eastAsia="ar-SA"/>
        </w:rPr>
        <w:t xml:space="preserve"> </w:t>
      </w:r>
      <w:r w:rsidRPr="002A3CD2">
        <w:rPr>
          <w:rFonts w:ascii="Times New Roman" w:hAnsi="Times New Roman"/>
          <w:sz w:val="24"/>
          <w:szCs w:val="24"/>
          <w:lang w:eastAsia="ar-SA"/>
        </w:rPr>
        <w:t>Организация образовательного процесса, продолжительность и сроки обучения на каждой возрастной ступени регламентируется учебным планом (разбивкой содержания основной и дополнительных образовательных программ дошкольного образования по направлениям деятельности), годовым календарным учебным</w:t>
      </w:r>
      <w:r w:rsidR="00EE4242">
        <w:rPr>
          <w:rFonts w:ascii="Times New Roman" w:hAnsi="Times New Roman"/>
          <w:sz w:val="24"/>
          <w:szCs w:val="24"/>
          <w:lang w:eastAsia="ar-SA"/>
        </w:rPr>
        <w:t xml:space="preserve"> </w:t>
      </w:r>
      <w:r w:rsidRPr="002A3CD2">
        <w:rPr>
          <w:rFonts w:ascii="Times New Roman" w:hAnsi="Times New Roman"/>
          <w:sz w:val="24"/>
          <w:szCs w:val="24"/>
          <w:lang w:eastAsia="ar-SA"/>
        </w:rPr>
        <w:t xml:space="preserve">графиком, расписанием занятий, распорядком дня, </w:t>
      </w:r>
      <w:proofErr w:type="gramStart"/>
      <w:r w:rsidRPr="002A3CD2">
        <w:rPr>
          <w:rFonts w:ascii="Times New Roman" w:hAnsi="Times New Roman"/>
          <w:sz w:val="24"/>
          <w:szCs w:val="24"/>
          <w:lang w:eastAsia="ar-SA"/>
        </w:rPr>
        <w:t>разрабатываемыми</w:t>
      </w:r>
      <w:proofErr w:type="gramEnd"/>
      <w:r w:rsidRPr="002A3CD2">
        <w:rPr>
          <w:rFonts w:ascii="Times New Roman" w:hAnsi="Times New Roman"/>
          <w:sz w:val="24"/>
          <w:szCs w:val="24"/>
          <w:lang w:eastAsia="ar-SA"/>
        </w:rPr>
        <w:t xml:space="preserve"> и утверждаемыми учреждением самостоятельно.</w:t>
      </w:r>
    </w:p>
    <w:p w:rsidR="00293D03" w:rsidRPr="002A3CD2" w:rsidRDefault="00293D03" w:rsidP="00293D03">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17. Учреждение обеспечивает развитие творческих способностей детей в рамках одновозрастных и разновозрастных объединений, с учетом интересов и склонностей воспитанников, создает  целесообразную предметно – развивающую среду.</w:t>
      </w:r>
    </w:p>
    <w:p w:rsidR="00293D03" w:rsidRPr="002A3CD2" w:rsidRDefault="00293D03" w:rsidP="00293D03">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18. Основные и дополнительные образовательные программы дошкольного образования в учреждении  реализуются  с учетом возрастных и индивидуальных особенностей воспитанников.</w:t>
      </w:r>
    </w:p>
    <w:p w:rsidR="00293D03" w:rsidRPr="002A3CD2" w:rsidRDefault="00293D03" w:rsidP="00293D03">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19. Учреждение устанавливает максимально допустимый объем недельной образовательной нагрузки, включая занятия по дополнительному образованию  в соответствии с требованиями  санитарных  норм и  правил.</w:t>
      </w:r>
    </w:p>
    <w:p w:rsidR="005776A9" w:rsidRPr="002A3CD2" w:rsidRDefault="00293D03" w:rsidP="005776A9">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 xml:space="preserve">20. </w:t>
      </w:r>
      <w:r w:rsidR="005776A9" w:rsidRPr="002A3CD2">
        <w:rPr>
          <w:rFonts w:ascii="Times New Roman" w:hAnsi="Times New Roman"/>
          <w:sz w:val="24"/>
          <w:szCs w:val="24"/>
          <w:lang w:eastAsia="ar-SA"/>
        </w:rPr>
        <w:t xml:space="preserve">При реализации основной образовательной программы проводиться оценка индивидуального развития детей.         </w:t>
      </w:r>
    </w:p>
    <w:p w:rsidR="005776A9" w:rsidRPr="002A3CD2" w:rsidRDefault="005776A9" w:rsidP="005776A9">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 xml:space="preserve">1) такая оценка производится педагогическим работником в рамках педагогической диагностики (оценки индивидуального развития детей дошкольного возраста, связанной с оценкой эффективности педагогических действий и лежащей в основе их дальнейшего планирования);                                                                                                                       </w:t>
      </w:r>
    </w:p>
    <w:p w:rsidR="005776A9" w:rsidRPr="002A3CD2" w:rsidRDefault="005776A9" w:rsidP="005776A9">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 xml:space="preserve">2) результаты педагогической диагностики (мониторинга) могут использоваться исключительно для решения следующих образовательных задач: </w:t>
      </w:r>
    </w:p>
    <w:p w:rsidR="005776A9" w:rsidRPr="002A3CD2" w:rsidRDefault="005776A9" w:rsidP="005776A9">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 xml:space="preserve">а) индивидуализации образования (в том числе поддержки ребёнка, построения его образовательной траектории или профессиональной коррекции особенностей его развития);   </w:t>
      </w:r>
    </w:p>
    <w:p w:rsidR="005776A9" w:rsidRPr="002A3CD2" w:rsidRDefault="005776A9" w:rsidP="005776A9">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б) оптимизации работы с группой детей;</w:t>
      </w:r>
    </w:p>
    <w:p w:rsidR="005776A9" w:rsidRPr="002A3CD2" w:rsidRDefault="005776A9" w:rsidP="005776A9">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 xml:space="preserve">3) при необходимости используется психологическая диагностика                                                                                развития детей (выявление и изучение индивидуально-психологических особенностей детей), </w:t>
      </w:r>
      <w:proofErr w:type="gramStart"/>
      <w:r w:rsidRPr="002A3CD2">
        <w:rPr>
          <w:rFonts w:ascii="Times New Roman" w:hAnsi="Times New Roman"/>
          <w:sz w:val="24"/>
          <w:szCs w:val="24"/>
          <w:lang w:eastAsia="ar-SA"/>
        </w:rPr>
        <w:t>которую</w:t>
      </w:r>
      <w:proofErr w:type="gramEnd"/>
      <w:r w:rsidRPr="002A3CD2">
        <w:rPr>
          <w:rFonts w:ascii="Times New Roman" w:hAnsi="Times New Roman"/>
          <w:sz w:val="24"/>
          <w:szCs w:val="24"/>
          <w:lang w:eastAsia="ar-SA"/>
        </w:rPr>
        <w:t xml:space="preserve"> проводят квалифицированные специалисты;                               </w:t>
      </w:r>
    </w:p>
    <w:p w:rsidR="005776A9" w:rsidRPr="002A3CD2" w:rsidRDefault="005776A9" w:rsidP="005776A9">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 xml:space="preserve">4) </w:t>
      </w:r>
      <w:r w:rsidR="00E65886">
        <w:rPr>
          <w:rFonts w:ascii="Times New Roman" w:hAnsi="Times New Roman"/>
          <w:sz w:val="24"/>
          <w:szCs w:val="24"/>
          <w:lang w:eastAsia="ar-SA"/>
        </w:rPr>
        <w:t xml:space="preserve"> </w:t>
      </w:r>
      <w:r w:rsidRPr="002A3CD2">
        <w:rPr>
          <w:rFonts w:ascii="Times New Roman" w:hAnsi="Times New Roman"/>
          <w:sz w:val="24"/>
          <w:szCs w:val="24"/>
          <w:lang w:eastAsia="ar-SA"/>
        </w:rPr>
        <w:t>участие ребёнка в психологической диагностике допускается только с согласия его родителей (законных представителей);</w:t>
      </w:r>
    </w:p>
    <w:p w:rsidR="005776A9" w:rsidRPr="002A3CD2" w:rsidRDefault="005776A9" w:rsidP="005776A9">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5) результаты психологической диагностики могут использоваться   для решения задач психологического сопровождения и проведения квалифицированной коррекции развития детей;</w:t>
      </w:r>
    </w:p>
    <w:p w:rsidR="005776A9" w:rsidRPr="002A3CD2" w:rsidRDefault="005776A9" w:rsidP="005776A9">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6) содержание мониторинга должно быть тесно связано с образовательными программами обучения и воспитания воспитанников.</w:t>
      </w:r>
    </w:p>
    <w:p w:rsidR="004D7170" w:rsidRPr="002A3CD2" w:rsidRDefault="00293D03" w:rsidP="005776A9">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 xml:space="preserve">21. </w:t>
      </w:r>
      <w:r w:rsidR="005776A9" w:rsidRPr="002A3CD2">
        <w:rPr>
          <w:rFonts w:ascii="Times New Roman" w:hAnsi="Times New Roman"/>
          <w:sz w:val="24"/>
          <w:szCs w:val="24"/>
          <w:lang w:eastAsia="ar-SA"/>
        </w:rPr>
        <w:t>При приеме детей с ограниченными возможностями здоровья, учреждение обязано обеспечить необходимые условия для организации коррекционной работы.</w:t>
      </w:r>
    </w:p>
    <w:p w:rsidR="00D445BA" w:rsidRPr="002A3CD2" w:rsidRDefault="005776A9" w:rsidP="00D445BA">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lastRenderedPageBreak/>
        <w:t>22</w:t>
      </w:r>
      <w:r w:rsidR="00D445BA" w:rsidRPr="002A3CD2">
        <w:rPr>
          <w:rFonts w:ascii="Times New Roman" w:hAnsi="Times New Roman"/>
          <w:sz w:val="24"/>
          <w:szCs w:val="24"/>
          <w:lang w:eastAsia="ar-SA"/>
        </w:rPr>
        <w:t xml:space="preserve">. </w:t>
      </w:r>
      <w:r w:rsidR="00E65886">
        <w:rPr>
          <w:rFonts w:ascii="Times New Roman" w:hAnsi="Times New Roman"/>
          <w:sz w:val="24"/>
          <w:szCs w:val="24"/>
          <w:lang w:eastAsia="ar-SA"/>
        </w:rPr>
        <w:t xml:space="preserve"> </w:t>
      </w:r>
      <w:r w:rsidR="00D445BA" w:rsidRPr="002A3CD2">
        <w:rPr>
          <w:rFonts w:ascii="Times New Roman" w:hAnsi="Times New Roman"/>
          <w:sz w:val="24"/>
          <w:szCs w:val="24"/>
          <w:lang w:eastAsia="ar-SA"/>
        </w:rPr>
        <w:t xml:space="preserve">Дети с ограниченными возможностями здоровья, дети – инвалиды принимаются в группы компенсирующей и комбинированной направленности только с согласия родителей (законных представителей) на основании заключения территориальной психолого – медико-педагогической комиссии города Покачи. </w:t>
      </w:r>
    </w:p>
    <w:p w:rsidR="00D445BA" w:rsidRPr="002A3CD2" w:rsidRDefault="005776A9" w:rsidP="005776A9">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23</w:t>
      </w:r>
      <w:r w:rsidR="00D445BA" w:rsidRPr="002A3CD2">
        <w:rPr>
          <w:rFonts w:ascii="Times New Roman" w:hAnsi="Times New Roman"/>
          <w:sz w:val="24"/>
          <w:szCs w:val="24"/>
          <w:lang w:eastAsia="ar-SA"/>
        </w:rPr>
        <w:t>. Содержание дошкольного образования и условия организации обучения и воспитания детей с ограниченными возможностями здоровья определяются адаптированной образовательной программой, а для инвалидов также в соответствии с индивидуальной программой реабилитации инвалида.</w:t>
      </w:r>
    </w:p>
    <w:p w:rsidR="000D7652" w:rsidRPr="002A3CD2" w:rsidRDefault="005776A9" w:rsidP="00D445BA">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24</w:t>
      </w:r>
      <w:r w:rsidR="00D445BA" w:rsidRPr="002A3CD2">
        <w:rPr>
          <w:rFonts w:ascii="Times New Roman" w:hAnsi="Times New Roman"/>
          <w:sz w:val="24"/>
          <w:szCs w:val="24"/>
          <w:lang w:eastAsia="ar-SA"/>
        </w:rPr>
        <w:t xml:space="preserve">. В целях обеспечения </w:t>
      </w:r>
      <w:proofErr w:type="spellStart"/>
      <w:r w:rsidR="00D445BA" w:rsidRPr="002A3CD2">
        <w:rPr>
          <w:rFonts w:ascii="Times New Roman" w:hAnsi="Times New Roman"/>
          <w:sz w:val="24"/>
          <w:szCs w:val="24"/>
          <w:lang w:eastAsia="ar-SA"/>
        </w:rPr>
        <w:t>диагностико</w:t>
      </w:r>
      <w:proofErr w:type="spellEnd"/>
      <w:r w:rsidR="00D445BA" w:rsidRPr="002A3CD2">
        <w:rPr>
          <w:rFonts w:ascii="Times New Roman" w:hAnsi="Times New Roman"/>
          <w:sz w:val="24"/>
          <w:szCs w:val="24"/>
          <w:lang w:eastAsia="ar-SA"/>
        </w:rPr>
        <w:t xml:space="preserve"> – коррекционного, психолого-медико-педагогического  сопровождения детей с ограниченными возможностями здоровья ил</w:t>
      </w:r>
      <w:r w:rsidR="004A1355">
        <w:rPr>
          <w:rFonts w:ascii="Times New Roman" w:hAnsi="Times New Roman"/>
          <w:sz w:val="24"/>
          <w:szCs w:val="24"/>
          <w:lang w:eastAsia="ar-SA"/>
        </w:rPr>
        <w:t>и состояниями декомпенсации, в у</w:t>
      </w:r>
      <w:r w:rsidR="00D445BA" w:rsidRPr="002A3CD2">
        <w:rPr>
          <w:rFonts w:ascii="Times New Roman" w:hAnsi="Times New Roman"/>
          <w:sz w:val="24"/>
          <w:szCs w:val="24"/>
          <w:lang w:eastAsia="ar-SA"/>
        </w:rPr>
        <w:t>чреждении создается психолого-педагогический консилиум (</w:t>
      </w:r>
      <w:proofErr w:type="spellStart"/>
      <w:r w:rsidR="00D445BA" w:rsidRPr="002A3CD2">
        <w:rPr>
          <w:rFonts w:ascii="Times New Roman" w:hAnsi="Times New Roman"/>
          <w:sz w:val="24"/>
          <w:szCs w:val="24"/>
          <w:lang w:eastAsia="ar-SA"/>
        </w:rPr>
        <w:t>ППк</w:t>
      </w:r>
      <w:proofErr w:type="spellEnd"/>
      <w:r w:rsidR="00D445BA" w:rsidRPr="002A3CD2">
        <w:rPr>
          <w:rFonts w:ascii="Times New Roman" w:hAnsi="Times New Roman"/>
          <w:sz w:val="24"/>
          <w:szCs w:val="24"/>
          <w:lang w:eastAsia="ar-SA"/>
        </w:rPr>
        <w:t xml:space="preserve">), который  работает в соответствии с Положением о психолого-педагогическом консилиуме. </w:t>
      </w:r>
    </w:p>
    <w:p w:rsidR="006762B1" w:rsidRPr="002A3CD2" w:rsidRDefault="005776A9" w:rsidP="00D445BA">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25</w:t>
      </w:r>
      <w:r w:rsidR="000D7652" w:rsidRPr="002A3CD2">
        <w:rPr>
          <w:rFonts w:ascii="Times New Roman" w:hAnsi="Times New Roman"/>
          <w:sz w:val="24"/>
          <w:szCs w:val="24"/>
          <w:lang w:eastAsia="ar-SA"/>
        </w:rPr>
        <w:t xml:space="preserve">. </w:t>
      </w:r>
      <w:r w:rsidR="00583E77" w:rsidRPr="002A3CD2">
        <w:rPr>
          <w:rFonts w:ascii="Times New Roman" w:hAnsi="Times New Roman"/>
          <w:sz w:val="24"/>
          <w:szCs w:val="24"/>
          <w:lang w:eastAsia="ar-SA"/>
        </w:rPr>
        <w:t>В целях оказания методической, психолого-педагогической, диагностической и консультативной помощи родителям (законным представителям), обеспечивающим получение детьми дошкольного образования в форме семейного образования</w:t>
      </w:r>
      <w:r w:rsidR="00EE4242">
        <w:rPr>
          <w:rFonts w:ascii="Times New Roman" w:hAnsi="Times New Roman"/>
          <w:sz w:val="24"/>
          <w:szCs w:val="24"/>
          <w:lang w:eastAsia="ar-SA"/>
        </w:rPr>
        <w:t xml:space="preserve"> </w:t>
      </w:r>
      <w:r w:rsidR="004A1355">
        <w:rPr>
          <w:rFonts w:ascii="Times New Roman" w:hAnsi="Times New Roman"/>
          <w:sz w:val="24"/>
          <w:szCs w:val="24"/>
          <w:lang w:eastAsia="ar-SA"/>
        </w:rPr>
        <w:t>в у</w:t>
      </w:r>
      <w:r w:rsidR="00583E77" w:rsidRPr="002A3CD2">
        <w:rPr>
          <w:rFonts w:ascii="Times New Roman" w:hAnsi="Times New Roman"/>
          <w:sz w:val="24"/>
          <w:szCs w:val="24"/>
          <w:lang w:eastAsia="ar-SA"/>
        </w:rPr>
        <w:t>чреждении создается консультационный центр, который  работает в соответствии с Положением о</w:t>
      </w:r>
      <w:r w:rsidR="00EE4242">
        <w:rPr>
          <w:rFonts w:ascii="Times New Roman" w:hAnsi="Times New Roman"/>
          <w:sz w:val="24"/>
          <w:szCs w:val="24"/>
          <w:lang w:eastAsia="ar-SA"/>
        </w:rPr>
        <w:t xml:space="preserve"> </w:t>
      </w:r>
      <w:r w:rsidR="00583E77" w:rsidRPr="002A3CD2">
        <w:rPr>
          <w:rFonts w:ascii="Times New Roman" w:hAnsi="Times New Roman"/>
          <w:sz w:val="24"/>
          <w:szCs w:val="24"/>
          <w:lang w:eastAsia="ar-SA"/>
        </w:rPr>
        <w:t>консультационном центре, без взимания платы.</w:t>
      </w:r>
    </w:p>
    <w:p w:rsidR="003B3D84" w:rsidRPr="002A3CD2" w:rsidRDefault="003B3D84" w:rsidP="00D445BA">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1) помощь родителям</w:t>
      </w:r>
      <w:r w:rsidR="00F63B11" w:rsidRPr="002A3CD2">
        <w:rPr>
          <w:rFonts w:ascii="Times New Roman" w:hAnsi="Times New Roman"/>
          <w:sz w:val="24"/>
          <w:szCs w:val="24"/>
          <w:lang w:eastAsia="ar-SA"/>
        </w:rPr>
        <w:t xml:space="preserve"> (законным представителям), </w:t>
      </w:r>
      <w:r w:rsidRPr="002A3CD2">
        <w:rPr>
          <w:rFonts w:ascii="Times New Roman" w:hAnsi="Times New Roman"/>
          <w:sz w:val="24"/>
          <w:szCs w:val="24"/>
          <w:lang w:eastAsia="ar-SA"/>
        </w:rPr>
        <w:t xml:space="preserve"> оказывается в следующих формах: психолого</w:t>
      </w:r>
      <w:r w:rsidR="00F63B11" w:rsidRPr="002A3CD2">
        <w:rPr>
          <w:rFonts w:ascii="Times New Roman" w:hAnsi="Times New Roman"/>
          <w:sz w:val="24"/>
          <w:szCs w:val="24"/>
          <w:lang w:eastAsia="ar-SA"/>
        </w:rPr>
        <w:t>-</w:t>
      </w:r>
      <w:r w:rsidRPr="002A3CD2">
        <w:rPr>
          <w:rFonts w:ascii="Times New Roman" w:hAnsi="Times New Roman"/>
          <w:sz w:val="24"/>
          <w:szCs w:val="24"/>
          <w:lang w:eastAsia="ar-SA"/>
        </w:rPr>
        <w:t xml:space="preserve">педагогическое консультирование, коррекционно-развивающие и компенсирующие занятия с ребёнком, логопедические занятия с ребёнком и </w:t>
      </w:r>
      <w:proofErr w:type="spellStart"/>
      <w:r w:rsidRPr="002A3CD2">
        <w:rPr>
          <w:rFonts w:ascii="Times New Roman" w:hAnsi="Times New Roman"/>
          <w:sz w:val="24"/>
          <w:szCs w:val="24"/>
          <w:lang w:eastAsia="ar-SA"/>
        </w:rPr>
        <w:t>диагностико</w:t>
      </w:r>
      <w:proofErr w:type="spellEnd"/>
      <w:r w:rsidRPr="002A3CD2">
        <w:rPr>
          <w:rFonts w:ascii="Times New Roman" w:hAnsi="Times New Roman"/>
          <w:sz w:val="24"/>
          <w:szCs w:val="24"/>
          <w:lang w:eastAsia="ar-SA"/>
        </w:rPr>
        <w:t>-психологические тренинги</w:t>
      </w:r>
      <w:r w:rsidR="0067615B" w:rsidRPr="002A3CD2">
        <w:rPr>
          <w:rFonts w:ascii="Times New Roman" w:hAnsi="Times New Roman"/>
          <w:sz w:val="24"/>
          <w:szCs w:val="24"/>
          <w:lang w:eastAsia="ar-SA"/>
        </w:rPr>
        <w:t>, комплекс реабилитационных мероприятий.</w:t>
      </w:r>
    </w:p>
    <w:p w:rsidR="0067615B" w:rsidRPr="002A3CD2" w:rsidRDefault="0067615B" w:rsidP="00D445BA">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2)</w:t>
      </w:r>
      <w:r w:rsidR="00F63B11" w:rsidRPr="002A3CD2">
        <w:rPr>
          <w:rFonts w:ascii="Times New Roman" w:hAnsi="Times New Roman"/>
          <w:sz w:val="24"/>
          <w:szCs w:val="24"/>
          <w:lang w:eastAsia="ar-SA"/>
        </w:rPr>
        <w:t xml:space="preserve"> помощь родителям (законным представителям) оказывается педагогом-психологом, учителем-логопедом, учителем-дефектологом и иными специалистами, необходимыми для надлежащего осуществления функций.</w:t>
      </w:r>
    </w:p>
    <w:p w:rsidR="00F63B11" w:rsidRPr="002A3CD2" w:rsidRDefault="00FE55FD" w:rsidP="00D445BA">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 xml:space="preserve">3) </w:t>
      </w:r>
      <w:r w:rsidR="00A62D44">
        <w:rPr>
          <w:rFonts w:ascii="Times New Roman" w:hAnsi="Times New Roman"/>
          <w:sz w:val="24"/>
          <w:szCs w:val="24"/>
          <w:lang w:eastAsia="ar-SA"/>
        </w:rPr>
        <w:t>на официальном сайте у</w:t>
      </w:r>
      <w:r w:rsidR="00F63B11" w:rsidRPr="002A3CD2">
        <w:rPr>
          <w:rFonts w:ascii="Times New Roman" w:hAnsi="Times New Roman"/>
          <w:sz w:val="24"/>
          <w:szCs w:val="24"/>
          <w:lang w:eastAsia="ar-SA"/>
        </w:rPr>
        <w:t>чреждения создаётся специальный раздел, обеспечивающий возможность получения услуги в электронном виде (информация о предоставлении помощи, формы заявления и другая необходимая информация)</w:t>
      </w:r>
    </w:p>
    <w:p w:rsidR="00F63B11" w:rsidRPr="002A3CD2" w:rsidRDefault="00F63B11" w:rsidP="00D445BA">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4) помощь родителям (законным представителям) предоставляется по:</w:t>
      </w:r>
    </w:p>
    <w:p w:rsidR="00F63B11" w:rsidRPr="002A3CD2" w:rsidRDefault="00F63B11" w:rsidP="00D445BA">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а) письменному заявлению одного из родителей  (законных представителей);</w:t>
      </w:r>
    </w:p>
    <w:p w:rsidR="00F63B11" w:rsidRPr="002A3CD2" w:rsidRDefault="00F63B11" w:rsidP="00D445BA">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б) телефонному обращению одного из родителей  (законных представителей);</w:t>
      </w:r>
    </w:p>
    <w:p w:rsidR="00F63B11" w:rsidRPr="002A3CD2" w:rsidRDefault="00F63B11" w:rsidP="00D445BA">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 xml:space="preserve">в) </w:t>
      </w:r>
      <w:r w:rsidR="005356C3" w:rsidRPr="002A3CD2">
        <w:rPr>
          <w:rFonts w:ascii="Times New Roman" w:hAnsi="Times New Roman"/>
          <w:sz w:val="24"/>
          <w:szCs w:val="24"/>
          <w:lang w:eastAsia="ar-SA"/>
        </w:rPr>
        <w:t>личному обращению одного из родителей  (законных представителей).</w:t>
      </w:r>
    </w:p>
    <w:p w:rsidR="00DE43E5" w:rsidRPr="002A3CD2" w:rsidRDefault="00262556" w:rsidP="00DE43E5">
      <w:pPr>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 xml:space="preserve">           </w:t>
      </w:r>
      <w:r w:rsidR="005776A9" w:rsidRPr="002A3CD2">
        <w:rPr>
          <w:rFonts w:ascii="Times New Roman" w:hAnsi="Times New Roman"/>
          <w:sz w:val="24"/>
          <w:szCs w:val="24"/>
          <w:lang w:eastAsia="ar-SA"/>
        </w:rPr>
        <w:t>26</w:t>
      </w:r>
      <w:r w:rsidR="00DE43E5" w:rsidRPr="002A3CD2">
        <w:rPr>
          <w:rFonts w:ascii="Times New Roman" w:hAnsi="Times New Roman"/>
          <w:sz w:val="24"/>
          <w:szCs w:val="24"/>
          <w:lang w:eastAsia="ar-SA"/>
        </w:rPr>
        <w:t>. С целью раннего и своевременного выявления у воспитанников трудностей, препятствующих освоению основной образовательной программы дошкольного образования, отклонений в поведении, развитии и социальной ада</w:t>
      </w:r>
      <w:r w:rsidR="00A62D44">
        <w:rPr>
          <w:rFonts w:ascii="Times New Roman" w:hAnsi="Times New Roman"/>
          <w:sz w:val="24"/>
          <w:szCs w:val="24"/>
          <w:lang w:eastAsia="ar-SA"/>
        </w:rPr>
        <w:t>птации и причин их появления в у</w:t>
      </w:r>
      <w:r w:rsidR="00DE43E5" w:rsidRPr="002A3CD2">
        <w:rPr>
          <w:rFonts w:ascii="Times New Roman" w:hAnsi="Times New Roman"/>
          <w:sz w:val="24"/>
          <w:szCs w:val="24"/>
          <w:lang w:eastAsia="ar-SA"/>
        </w:rPr>
        <w:t>чреждении создается Центр психолого-педагогической, медицинской и социальной помощи воспитанникам, испытывающим трудности в освоении основной образовательной программы дошкольного образования, развитии и социальной адаптации (ППМ</w:t>
      </w:r>
      <w:proofErr w:type="gramStart"/>
      <w:r w:rsidR="00DE43E5" w:rsidRPr="002A3CD2">
        <w:rPr>
          <w:rFonts w:ascii="Times New Roman" w:hAnsi="Times New Roman"/>
          <w:sz w:val="24"/>
          <w:szCs w:val="24"/>
          <w:lang w:eastAsia="ar-SA"/>
        </w:rPr>
        <w:t>С-</w:t>
      </w:r>
      <w:proofErr w:type="gramEnd"/>
      <w:r w:rsidR="00DE43E5" w:rsidRPr="002A3CD2">
        <w:rPr>
          <w:rFonts w:ascii="Times New Roman" w:hAnsi="Times New Roman"/>
          <w:sz w:val="24"/>
          <w:szCs w:val="24"/>
          <w:lang w:eastAsia="ar-SA"/>
        </w:rPr>
        <w:t xml:space="preserve"> центр), который  работает в соответствии с Положением</w:t>
      </w:r>
      <w:r w:rsidR="00445FE7">
        <w:rPr>
          <w:rFonts w:ascii="Times New Roman" w:hAnsi="Times New Roman"/>
          <w:sz w:val="24"/>
          <w:szCs w:val="24"/>
          <w:lang w:eastAsia="ar-SA"/>
        </w:rPr>
        <w:t xml:space="preserve"> </w:t>
      </w:r>
      <w:r w:rsidR="00DE43E5" w:rsidRPr="002A3CD2">
        <w:rPr>
          <w:rFonts w:ascii="Times New Roman" w:hAnsi="Times New Roman"/>
          <w:sz w:val="24"/>
          <w:szCs w:val="24"/>
          <w:lang w:eastAsia="ar-SA"/>
        </w:rPr>
        <w:t>о ППМС</w:t>
      </w:r>
      <w:r w:rsidR="004E47D4" w:rsidRPr="002A3CD2">
        <w:rPr>
          <w:rFonts w:ascii="Times New Roman" w:hAnsi="Times New Roman"/>
          <w:sz w:val="24"/>
          <w:szCs w:val="24"/>
          <w:lang w:eastAsia="ar-SA"/>
        </w:rPr>
        <w:t>–</w:t>
      </w:r>
      <w:r w:rsidR="00DE43E5" w:rsidRPr="002A3CD2">
        <w:rPr>
          <w:rFonts w:ascii="Times New Roman" w:hAnsi="Times New Roman"/>
          <w:sz w:val="24"/>
          <w:szCs w:val="24"/>
          <w:lang w:eastAsia="ar-SA"/>
        </w:rPr>
        <w:t>центре</w:t>
      </w:r>
      <w:r w:rsidR="00E65886">
        <w:rPr>
          <w:rFonts w:ascii="Times New Roman" w:hAnsi="Times New Roman"/>
          <w:sz w:val="24"/>
          <w:szCs w:val="24"/>
          <w:lang w:eastAsia="ar-SA"/>
        </w:rPr>
        <w:t>, без взимания платы:</w:t>
      </w:r>
    </w:p>
    <w:p w:rsidR="004E47D4" w:rsidRPr="002A3CD2" w:rsidRDefault="00DE43E5" w:rsidP="004E47D4">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1) психолого-педагогическая, медицинская и социал</w:t>
      </w:r>
      <w:r w:rsidR="00A62D44">
        <w:rPr>
          <w:rFonts w:ascii="Times New Roman" w:hAnsi="Times New Roman"/>
          <w:sz w:val="24"/>
          <w:szCs w:val="24"/>
          <w:lang w:eastAsia="ar-SA"/>
        </w:rPr>
        <w:t>ьная помощь предоставляется в  у</w:t>
      </w:r>
      <w:r w:rsidRPr="002A3CD2">
        <w:rPr>
          <w:rFonts w:ascii="Times New Roman" w:hAnsi="Times New Roman"/>
          <w:sz w:val="24"/>
          <w:szCs w:val="24"/>
          <w:lang w:eastAsia="ar-SA"/>
        </w:rPr>
        <w:t xml:space="preserve">чреждении, в котором такие дети воспитываются, а также в консультационном центре, </w:t>
      </w:r>
      <w:r w:rsidR="004E47D4" w:rsidRPr="002A3CD2">
        <w:rPr>
          <w:rFonts w:ascii="Times New Roman" w:hAnsi="Times New Roman"/>
          <w:sz w:val="24"/>
          <w:szCs w:val="24"/>
          <w:lang w:eastAsia="ar-SA"/>
        </w:rPr>
        <w:t>следующими специалистами: педагогом-психологом, учителем-логопедом, учителем-дефектологом и иными специалистами, необходимыми для надлежащего осуществле</w:t>
      </w:r>
      <w:r w:rsidR="00E65886">
        <w:rPr>
          <w:rFonts w:ascii="Times New Roman" w:hAnsi="Times New Roman"/>
          <w:sz w:val="24"/>
          <w:szCs w:val="24"/>
          <w:lang w:eastAsia="ar-SA"/>
        </w:rPr>
        <w:t>ния функций;</w:t>
      </w:r>
    </w:p>
    <w:p w:rsidR="00DE43E5" w:rsidRPr="002A3CD2" w:rsidRDefault="004E47D4" w:rsidP="004E47D4">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 xml:space="preserve">2) психолого-педагогическая, медицинская и социальная помощь включает систему мероприятий, направленных на профилактику, диагностику, коррекцию трудностей у воспитанников, препятствующих освоению основной образовательной программы дошкольного образования, отклонений в поведении, развитии и социальной адаптации. Коррекционная работа определяется уровнем психофизического и  речевого развития воспитанников, спецификой </w:t>
      </w:r>
      <w:r w:rsidR="00E65886">
        <w:rPr>
          <w:rFonts w:ascii="Times New Roman" w:hAnsi="Times New Roman"/>
          <w:sz w:val="24"/>
          <w:szCs w:val="24"/>
          <w:lang w:eastAsia="ar-SA"/>
        </w:rPr>
        <w:t>их образовательных потребностей;</w:t>
      </w:r>
    </w:p>
    <w:p w:rsidR="004E47D4" w:rsidRPr="002A3CD2" w:rsidRDefault="004E47D4" w:rsidP="004E47D4">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lastRenderedPageBreak/>
        <w:t>3)</w:t>
      </w:r>
      <w:r w:rsidR="004F68F2">
        <w:rPr>
          <w:rFonts w:ascii="Times New Roman" w:hAnsi="Times New Roman"/>
          <w:sz w:val="24"/>
          <w:szCs w:val="24"/>
          <w:lang w:eastAsia="ar-SA"/>
        </w:rPr>
        <w:t xml:space="preserve"> </w:t>
      </w:r>
      <w:r w:rsidR="00A62D44">
        <w:rPr>
          <w:rFonts w:ascii="Times New Roman" w:hAnsi="Times New Roman"/>
          <w:sz w:val="24"/>
          <w:szCs w:val="24"/>
          <w:lang w:eastAsia="ar-SA"/>
        </w:rPr>
        <w:t>на официальном сайте у</w:t>
      </w:r>
      <w:r w:rsidRPr="002A3CD2">
        <w:rPr>
          <w:rFonts w:ascii="Times New Roman" w:hAnsi="Times New Roman"/>
          <w:sz w:val="24"/>
          <w:szCs w:val="24"/>
          <w:lang w:eastAsia="ar-SA"/>
        </w:rPr>
        <w:t>чреждения создаётся специальный раздел, обеспечивающий возможность получения услуги в электронном виде (информация о предоставлении помощи, формы заявления и другая необходимая информация)</w:t>
      </w:r>
      <w:r w:rsidR="00E65886">
        <w:rPr>
          <w:rFonts w:ascii="Times New Roman" w:hAnsi="Times New Roman"/>
          <w:sz w:val="24"/>
          <w:szCs w:val="24"/>
          <w:lang w:eastAsia="ar-SA"/>
        </w:rPr>
        <w:t>;</w:t>
      </w:r>
    </w:p>
    <w:p w:rsidR="00DE43E5" w:rsidRPr="002A3CD2" w:rsidRDefault="004E47D4" w:rsidP="005776A9">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4) помощь воспитанникам, испытывающим трудности в освоении основной образовательной программы дошкольного образования, своем развитии и социальной адаптации, предоставляется в следующих формах: психолого-педагогическое консультирование воспитанников, их родителей (законных представителей) и педагогических работников; коррекционно-развивающие и компенсирующие занятия с воспитанниками, логопедическая помощь воспитанникам; социально-адаптационные занятия.</w:t>
      </w:r>
    </w:p>
    <w:p w:rsidR="006762B1" w:rsidRPr="002A3CD2" w:rsidRDefault="005776A9" w:rsidP="00556B5D">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27</w:t>
      </w:r>
      <w:r w:rsidR="006762B1" w:rsidRPr="002A3CD2">
        <w:rPr>
          <w:rFonts w:ascii="Times New Roman" w:hAnsi="Times New Roman"/>
          <w:sz w:val="24"/>
          <w:szCs w:val="24"/>
          <w:lang w:eastAsia="ar-SA"/>
        </w:rPr>
        <w:t>.</w:t>
      </w:r>
      <w:r w:rsidR="00E65886">
        <w:rPr>
          <w:rFonts w:ascii="Times New Roman" w:hAnsi="Times New Roman"/>
          <w:sz w:val="24"/>
          <w:szCs w:val="24"/>
          <w:lang w:eastAsia="ar-SA"/>
        </w:rPr>
        <w:t xml:space="preserve"> </w:t>
      </w:r>
      <w:r w:rsidR="006762B1" w:rsidRPr="002A3CD2">
        <w:rPr>
          <w:rFonts w:ascii="Times New Roman" w:hAnsi="Times New Roman"/>
          <w:sz w:val="24"/>
          <w:szCs w:val="24"/>
          <w:lang w:eastAsia="ar-SA"/>
        </w:rPr>
        <w:t>Органи</w:t>
      </w:r>
      <w:r w:rsidR="002A33D3" w:rsidRPr="002A3CD2">
        <w:rPr>
          <w:rFonts w:ascii="Times New Roman" w:hAnsi="Times New Roman"/>
          <w:sz w:val="24"/>
          <w:szCs w:val="24"/>
          <w:lang w:eastAsia="ar-SA"/>
        </w:rPr>
        <w:t>зация питания воспитанников в  у</w:t>
      </w:r>
      <w:r w:rsidR="006762B1" w:rsidRPr="002A3CD2">
        <w:rPr>
          <w:rFonts w:ascii="Times New Roman" w:hAnsi="Times New Roman"/>
          <w:sz w:val="24"/>
          <w:szCs w:val="24"/>
          <w:lang w:eastAsia="ar-SA"/>
        </w:rPr>
        <w:t>чреждении возлагается н</w:t>
      </w:r>
      <w:r w:rsidR="002A33D3" w:rsidRPr="002A3CD2">
        <w:rPr>
          <w:rFonts w:ascii="Times New Roman" w:hAnsi="Times New Roman"/>
          <w:sz w:val="24"/>
          <w:szCs w:val="24"/>
          <w:lang w:eastAsia="ar-SA"/>
        </w:rPr>
        <w:t>а у</w:t>
      </w:r>
      <w:r w:rsidR="006762B1" w:rsidRPr="002A3CD2">
        <w:rPr>
          <w:rFonts w:ascii="Times New Roman" w:hAnsi="Times New Roman"/>
          <w:sz w:val="24"/>
          <w:szCs w:val="24"/>
          <w:lang w:eastAsia="ar-SA"/>
        </w:rPr>
        <w:t xml:space="preserve">чреждение. Учреждение обеспечивает гарантированное сбалансированное питание воспитанникам  в соответствии с их возрастом и временем пребывания в </w:t>
      </w:r>
      <w:r w:rsidR="002A33D3" w:rsidRPr="002A3CD2">
        <w:rPr>
          <w:rFonts w:ascii="Times New Roman" w:hAnsi="Times New Roman"/>
          <w:sz w:val="24"/>
          <w:szCs w:val="24"/>
          <w:lang w:eastAsia="ar-SA"/>
        </w:rPr>
        <w:t>у</w:t>
      </w:r>
      <w:r w:rsidR="006762B1" w:rsidRPr="002A3CD2">
        <w:rPr>
          <w:rFonts w:ascii="Times New Roman" w:hAnsi="Times New Roman"/>
          <w:sz w:val="24"/>
          <w:szCs w:val="24"/>
          <w:lang w:eastAsia="ar-SA"/>
        </w:rPr>
        <w:t>чреждении по нормам, утвержденным санитарно-эпидемиологическими требованиями к устройству, содержанию и организации режима работы в дошкольных организациях. Режим и кратность питания воспитанников устанавливается в соответствии с</w:t>
      </w:r>
      <w:r w:rsidR="002A33D3" w:rsidRPr="002A3CD2">
        <w:rPr>
          <w:rFonts w:ascii="Times New Roman" w:hAnsi="Times New Roman"/>
          <w:sz w:val="24"/>
          <w:szCs w:val="24"/>
          <w:lang w:eastAsia="ar-SA"/>
        </w:rPr>
        <w:t xml:space="preserve"> длительностью их пребывания в у</w:t>
      </w:r>
      <w:r w:rsidR="006762B1" w:rsidRPr="002A3CD2">
        <w:rPr>
          <w:rFonts w:ascii="Times New Roman" w:hAnsi="Times New Roman"/>
          <w:sz w:val="24"/>
          <w:szCs w:val="24"/>
          <w:lang w:eastAsia="ar-SA"/>
        </w:rPr>
        <w:t>чреждении и требованиями  санитарных правил и норм.</w:t>
      </w:r>
    </w:p>
    <w:p w:rsidR="006762B1" w:rsidRPr="002A3CD2" w:rsidRDefault="005776A9" w:rsidP="009B548E">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28</w:t>
      </w:r>
      <w:r w:rsidR="002A33D3" w:rsidRPr="002A3CD2">
        <w:rPr>
          <w:rFonts w:ascii="Times New Roman" w:hAnsi="Times New Roman"/>
          <w:sz w:val="24"/>
          <w:szCs w:val="24"/>
          <w:lang w:eastAsia="ar-SA"/>
        </w:rPr>
        <w:t>.</w:t>
      </w:r>
      <w:r w:rsidR="00E65886">
        <w:rPr>
          <w:rFonts w:ascii="Times New Roman" w:hAnsi="Times New Roman"/>
          <w:sz w:val="24"/>
          <w:szCs w:val="24"/>
          <w:lang w:eastAsia="ar-SA"/>
        </w:rPr>
        <w:t xml:space="preserve"> </w:t>
      </w:r>
      <w:r w:rsidR="002A33D3" w:rsidRPr="002A3CD2">
        <w:rPr>
          <w:rFonts w:ascii="Times New Roman" w:hAnsi="Times New Roman"/>
          <w:sz w:val="24"/>
          <w:szCs w:val="24"/>
          <w:lang w:eastAsia="ar-SA"/>
        </w:rPr>
        <w:t>Питание воспитанников в у</w:t>
      </w:r>
      <w:r w:rsidR="006762B1" w:rsidRPr="002A3CD2">
        <w:rPr>
          <w:rFonts w:ascii="Times New Roman" w:hAnsi="Times New Roman"/>
          <w:sz w:val="24"/>
          <w:szCs w:val="24"/>
          <w:lang w:eastAsia="ar-SA"/>
        </w:rPr>
        <w:t xml:space="preserve">чреждении осуществляется в соответствии с примерным 10-дневным меню, с учетом рекомендуемых среднесуточных норм питания для </w:t>
      </w:r>
      <w:r w:rsidR="00F94205" w:rsidRPr="002A3CD2">
        <w:rPr>
          <w:rFonts w:ascii="Times New Roman" w:hAnsi="Times New Roman"/>
          <w:sz w:val="24"/>
          <w:szCs w:val="24"/>
          <w:lang w:eastAsia="ar-SA"/>
        </w:rPr>
        <w:t>трех</w:t>
      </w:r>
      <w:r w:rsidR="006762B1" w:rsidRPr="002A3CD2">
        <w:rPr>
          <w:rFonts w:ascii="Times New Roman" w:hAnsi="Times New Roman"/>
          <w:sz w:val="24"/>
          <w:szCs w:val="24"/>
          <w:lang w:eastAsia="ar-SA"/>
        </w:rPr>
        <w:t xml:space="preserve"> возрастных категорий: для детей от </w:t>
      </w:r>
      <w:r w:rsidR="00493949" w:rsidRPr="002A3CD2">
        <w:rPr>
          <w:rFonts w:ascii="Times New Roman" w:hAnsi="Times New Roman"/>
          <w:sz w:val="24"/>
          <w:szCs w:val="24"/>
          <w:lang w:eastAsia="ar-SA"/>
        </w:rPr>
        <w:t>2-х</w:t>
      </w:r>
      <w:r w:rsidR="00445FE7">
        <w:rPr>
          <w:rFonts w:ascii="Times New Roman" w:hAnsi="Times New Roman"/>
          <w:sz w:val="24"/>
          <w:szCs w:val="24"/>
          <w:lang w:eastAsia="ar-SA"/>
        </w:rPr>
        <w:t xml:space="preserve"> </w:t>
      </w:r>
      <w:r w:rsidR="00493949" w:rsidRPr="002A3CD2">
        <w:rPr>
          <w:rFonts w:ascii="Times New Roman" w:hAnsi="Times New Roman"/>
          <w:sz w:val="24"/>
          <w:szCs w:val="24"/>
          <w:lang w:eastAsia="ar-SA"/>
        </w:rPr>
        <w:t>месяцев до 1 года, от 1 года</w:t>
      </w:r>
      <w:r w:rsidR="006762B1" w:rsidRPr="002A3CD2">
        <w:rPr>
          <w:rFonts w:ascii="Times New Roman" w:hAnsi="Times New Roman"/>
          <w:sz w:val="24"/>
          <w:szCs w:val="24"/>
          <w:lang w:eastAsia="ar-SA"/>
        </w:rPr>
        <w:t xml:space="preserve"> д</w:t>
      </w:r>
      <w:r w:rsidR="003D2348" w:rsidRPr="002A3CD2">
        <w:rPr>
          <w:rFonts w:ascii="Times New Roman" w:hAnsi="Times New Roman"/>
          <w:sz w:val="24"/>
          <w:szCs w:val="24"/>
          <w:lang w:eastAsia="ar-SA"/>
        </w:rPr>
        <w:t>о 3 лет, от 3 лет до прекращения образовательных отношений</w:t>
      </w:r>
      <w:r w:rsidR="006762B1" w:rsidRPr="002A3CD2">
        <w:rPr>
          <w:rFonts w:ascii="Times New Roman" w:hAnsi="Times New Roman"/>
          <w:sz w:val="24"/>
          <w:szCs w:val="24"/>
          <w:lang w:eastAsia="ar-SA"/>
        </w:rPr>
        <w:t xml:space="preserve">. </w:t>
      </w:r>
    </w:p>
    <w:p w:rsidR="006762B1" w:rsidRPr="002A3CD2" w:rsidRDefault="005776A9" w:rsidP="00556B5D">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29</w:t>
      </w:r>
      <w:r w:rsidR="006762B1" w:rsidRPr="002A3CD2">
        <w:rPr>
          <w:rFonts w:ascii="Times New Roman" w:hAnsi="Times New Roman"/>
          <w:sz w:val="24"/>
          <w:szCs w:val="24"/>
          <w:lang w:eastAsia="ar-SA"/>
        </w:rPr>
        <w:t>.</w:t>
      </w:r>
      <w:r w:rsidR="00E65886">
        <w:rPr>
          <w:rFonts w:ascii="Times New Roman" w:hAnsi="Times New Roman"/>
          <w:sz w:val="24"/>
          <w:szCs w:val="24"/>
          <w:lang w:eastAsia="ar-SA"/>
        </w:rPr>
        <w:t xml:space="preserve"> </w:t>
      </w:r>
      <w:r w:rsidR="006762B1" w:rsidRPr="002A3CD2">
        <w:rPr>
          <w:rFonts w:ascii="Times New Roman" w:hAnsi="Times New Roman"/>
          <w:sz w:val="24"/>
          <w:szCs w:val="24"/>
          <w:lang w:eastAsia="ar-SA"/>
        </w:rPr>
        <w:t xml:space="preserve">Медицинское обслуживание детей в </w:t>
      </w:r>
      <w:r w:rsidR="002A33D3" w:rsidRPr="002A3CD2">
        <w:rPr>
          <w:rFonts w:ascii="Times New Roman" w:hAnsi="Times New Roman"/>
          <w:sz w:val="24"/>
          <w:szCs w:val="24"/>
          <w:lang w:eastAsia="ar-SA"/>
        </w:rPr>
        <w:t>у</w:t>
      </w:r>
      <w:r w:rsidR="006762B1" w:rsidRPr="002A3CD2">
        <w:rPr>
          <w:rFonts w:ascii="Times New Roman" w:hAnsi="Times New Roman"/>
          <w:sz w:val="24"/>
          <w:szCs w:val="24"/>
          <w:lang w:eastAsia="ar-SA"/>
        </w:rPr>
        <w:t>чреждении обеспечивают медицинские работники органов здравоохранения. Медицинские работ</w:t>
      </w:r>
      <w:r w:rsidR="002A33D3" w:rsidRPr="002A3CD2">
        <w:rPr>
          <w:rFonts w:ascii="Times New Roman" w:hAnsi="Times New Roman"/>
          <w:sz w:val="24"/>
          <w:szCs w:val="24"/>
          <w:lang w:eastAsia="ar-SA"/>
        </w:rPr>
        <w:t>ники,  наряду с администрацией уч</w:t>
      </w:r>
      <w:r w:rsidR="006762B1" w:rsidRPr="002A3CD2">
        <w:rPr>
          <w:rFonts w:ascii="Times New Roman" w:hAnsi="Times New Roman"/>
          <w:sz w:val="24"/>
          <w:szCs w:val="24"/>
          <w:lang w:eastAsia="ar-SA"/>
        </w:rPr>
        <w:t>реждения, несут ответственность за здоровье и физическое развитие детей, проведение лечебно-профилактических мероприятий, соблюдение требований санитарных правил, режима и  обеспечение качества питания воспитанников.</w:t>
      </w:r>
      <w:r w:rsidR="00EE4242">
        <w:rPr>
          <w:rFonts w:ascii="Times New Roman" w:hAnsi="Times New Roman"/>
          <w:sz w:val="24"/>
          <w:szCs w:val="24"/>
          <w:lang w:eastAsia="ar-SA"/>
        </w:rPr>
        <w:t xml:space="preserve"> </w:t>
      </w:r>
      <w:r w:rsidR="006762B1" w:rsidRPr="002A3CD2">
        <w:rPr>
          <w:rFonts w:ascii="Times New Roman" w:hAnsi="Times New Roman"/>
          <w:sz w:val="24"/>
          <w:szCs w:val="24"/>
          <w:lang w:eastAsia="ar-SA"/>
        </w:rPr>
        <w:t>Учреждение обязано предоставить помещение с соответствующими условиями для работы медицинских работников.</w:t>
      </w:r>
    </w:p>
    <w:p w:rsidR="006762B1" w:rsidRPr="002A3CD2" w:rsidRDefault="005776A9" w:rsidP="009B548E">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30</w:t>
      </w:r>
      <w:r w:rsidR="006762B1" w:rsidRPr="002A3CD2">
        <w:rPr>
          <w:rFonts w:ascii="Times New Roman" w:hAnsi="Times New Roman"/>
          <w:sz w:val="24"/>
          <w:szCs w:val="24"/>
          <w:lang w:eastAsia="ar-SA"/>
        </w:rPr>
        <w:t>.</w:t>
      </w:r>
      <w:r w:rsidR="00E65886">
        <w:rPr>
          <w:rFonts w:ascii="Times New Roman" w:hAnsi="Times New Roman"/>
          <w:sz w:val="24"/>
          <w:szCs w:val="24"/>
          <w:lang w:eastAsia="ar-SA"/>
        </w:rPr>
        <w:t xml:space="preserve"> </w:t>
      </w:r>
      <w:r w:rsidR="006762B1" w:rsidRPr="002A3CD2">
        <w:rPr>
          <w:rFonts w:ascii="Times New Roman" w:hAnsi="Times New Roman"/>
          <w:sz w:val="24"/>
          <w:szCs w:val="24"/>
          <w:lang w:eastAsia="ar-SA"/>
        </w:rPr>
        <w:t xml:space="preserve">Работники </w:t>
      </w:r>
      <w:r w:rsidR="002A33D3" w:rsidRPr="002A3CD2">
        <w:rPr>
          <w:rFonts w:ascii="Times New Roman" w:hAnsi="Times New Roman"/>
          <w:sz w:val="24"/>
          <w:szCs w:val="24"/>
          <w:lang w:eastAsia="ar-SA"/>
        </w:rPr>
        <w:t>у</w:t>
      </w:r>
      <w:r w:rsidR="006762B1" w:rsidRPr="002A3CD2">
        <w:rPr>
          <w:rFonts w:ascii="Times New Roman" w:hAnsi="Times New Roman"/>
          <w:sz w:val="24"/>
          <w:szCs w:val="24"/>
          <w:lang w:eastAsia="ar-SA"/>
        </w:rPr>
        <w:t>чреждения проходят периодическое медицинское обследование, которое п</w:t>
      </w:r>
      <w:r w:rsidR="002A33D3" w:rsidRPr="002A3CD2">
        <w:rPr>
          <w:rFonts w:ascii="Times New Roman" w:hAnsi="Times New Roman"/>
          <w:sz w:val="24"/>
          <w:szCs w:val="24"/>
          <w:lang w:eastAsia="ar-SA"/>
        </w:rPr>
        <w:t xml:space="preserve">роводится за счет средств </w:t>
      </w:r>
      <w:r w:rsidR="00DC2D83" w:rsidRPr="002A3CD2">
        <w:rPr>
          <w:rFonts w:ascii="Times New Roman" w:hAnsi="Times New Roman"/>
          <w:sz w:val="24"/>
          <w:szCs w:val="24"/>
          <w:lang w:eastAsia="ar-SA"/>
        </w:rPr>
        <w:t>работодателя</w:t>
      </w:r>
      <w:r w:rsidR="006762B1" w:rsidRPr="002A3CD2">
        <w:rPr>
          <w:rFonts w:ascii="Times New Roman" w:hAnsi="Times New Roman"/>
          <w:sz w:val="24"/>
          <w:szCs w:val="24"/>
          <w:lang w:eastAsia="ar-SA"/>
        </w:rPr>
        <w:t>.</w:t>
      </w:r>
    </w:p>
    <w:p w:rsidR="006762B1" w:rsidRPr="002A3CD2" w:rsidRDefault="005776A9" w:rsidP="009B548E">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31</w:t>
      </w:r>
      <w:r w:rsidR="006762B1" w:rsidRPr="002A3CD2">
        <w:rPr>
          <w:rFonts w:ascii="Times New Roman" w:hAnsi="Times New Roman"/>
          <w:sz w:val="24"/>
          <w:szCs w:val="24"/>
          <w:lang w:eastAsia="ar-SA"/>
        </w:rPr>
        <w:t>.</w:t>
      </w:r>
      <w:r w:rsidR="00E65886">
        <w:rPr>
          <w:rFonts w:ascii="Times New Roman" w:hAnsi="Times New Roman"/>
          <w:sz w:val="24"/>
          <w:szCs w:val="24"/>
          <w:lang w:eastAsia="ar-SA"/>
        </w:rPr>
        <w:t xml:space="preserve"> </w:t>
      </w:r>
      <w:r w:rsidR="006762B1" w:rsidRPr="002A3CD2">
        <w:rPr>
          <w:rFonts w:ascii="Times New Roman" w:hAnsi="Times New Roman"/>
          <w:sz w:val="24"/>
          <w:szCs w:val="24"/>
          <w:lang w:eastAsia="ar-SA"/>
        </w:rPr>
        <w:t>Система мониторинга усвоения детьми программного материала основной общеобразовательной программы дошкольного образования разрабатывается самостоятельно и обеспечивает комплексный подход к оценке итоговых и промежуточных результатов.</w:t>
      </w:r>
    </w:p>
    <w:p w:rsidR="006762B1" w:rsidRPr="002A3CD2" w:rsidRDefault="005776A9" w:rsidP="009B548E">
      <w:pPr>
        <w:suppressAutoHyphens/>
        <w:spacing w:after="0" w:line="240" w:lineRule="auto"/>
        <w:ind w:firstLine="709"/>
        <w:jc w:val="both"/>
        <w:rPr>
          <w:rFonts w:ascii="Times New Roman" w:hAnsi="Times New Roman"/>
          <w:bCs/>
          <w:sz w:val="24"/>
          <w:szCs w:val="24"/>
          <w:lang w:eastAsia="ar-SA"/>
        </w:rPr>
      </w:pPr>
      <w:r w:rsidRPr="002A3CD2">
        <w:rPr>
          <w:rFonts w:ascii="Times New Roman" w:hAnsi="Times New Roman"/>
          <w:bCs/>
          <w:sz w:val="24"/>
          <w:szCs w:val="24"/>
          <w:lang w:eastAsia="ar-SA"/>
        </w:rPr>
        <w:t>32</w:t>
      </w:r>
      <w:r w:rsidR="002A33D3" w:rsidRPr="002A3CD2">
        <w:rPr>
          <w:rFonts w:ascii="Times New Roman" w:hAnsi="Times New Roman"/>
          <w:bCs/>
          <w:sz w:val="24"/>
          <w:szCs w:val="24"/>
          <w:lang w:eastAsia="ar-SA"/>
        </w:rPr>
        <w:t>.</w:t>
      </w:r>
      <w:r w:rsidR="00E65886">
        <w:rPr>
          <w:rFonts w:ascii="Times New Roman" w:hAnsi="Times New Roman"/>
          <w:bCs/>
          <w:sz w:val="24"/>
          <w:szCs w:val="24"/>
          <w:lang w:eastAsia="ar-SA"/>
        </w:rPr>
        <w:t xml:space="preserve"> </w:t>
      </w:r>
      <w:r w:rsidR="002A33D3" w:rsidRPr="002A3CD2">
        <w:rPr>
          <w:rFonts w:ascii="Times New Roman" w:hAnsi="Times New Roman"/>
          <w:bCs/>
          <w:sz w:val="24"/>
          <w:szCs w:val="24"/>
          <w:lang w:eastAsia="ar-SA"/>
        </w:rPr>
        <w:t>Сохранение места в у</w:t>
      </w:r>
      <w:r w:rsidR="006762B1" w:rsidRPr="002A3CD2">
        <w:rPr>
          <w:rFonts w:ascii="Times New Roman" w:hAnsi="Times New Roman"/>
          <w:bCs/>
          <w:sz w:val="24"/>
          <w:szCs w:val="24"/>
          <w:lang w:eastAsia="ar-SA"/>
        </w:rPr>
        <w:t>чреждении за ребенком осуществляется при наличии заявления  от родителей (законных представителей) на время:</w:t>
      </w:r>
    </w:p>
    <w:p w:rsidR="006762B1" w:rsidRPr="002A3CD2" w:rsidRDefault="00DC2D83" w:rsidP="009B548E">
      <w:pPr>
        <w:suppressAutoHyphens/>
        <w:spacing w:after="0" w:line="240" w:lineRule="auto"/>
        <w:ind w:firstLine="709"/>
        <w:jc w:val="both"/>
        <w:rPr>
          <w:rFonts w:ascii="Times New Roman" w:hAnsi="Times New Roman"/>
          <w:bCs/>
          <w:sz w:val="24"/>
          <w:szCs w:val="24"/>
          <w:lang w:eastAsia="ar-SA"/>
        </w:rPr>
      </w:pPr>
      <w:r w:rsidRPr="002A3CD2">
        <w:rPr>
          <w:rFonts w:ascii="Times New Roman" w:hAnsi="Times New Roman"/>
          <w:bCs/>
          <w:sz w:val="24"/>
          <w:szCs w:val="24"/>
          <w:lang w:eastAsia="ar-SA"/>
        </w:rPr>
        <w:t>1)</w:t>
      </w:r>
      <w:r w:rsidR="006762B1" w:rsidRPr="002A3CD2">
        <w:rPr>
          <w:rFonts w:ascii="Times New Roman" w:hAnsi="Times New Roman"/>
          <w:bCs/>
          <w:sz w:val="24"/>
          <w:szCs w:val="24"/>
          <w:lang w:eastAsia="ar-SA"/>
        </w:rPr>
        <w:t xml:space="preserve"> болезни ребенка;</w:t>
      </w:r>
    </w:p>
    <w:p w:rsidR="00533FFC" w:rsidRPr="002A3CD2" w:rsidRDefault="00DC2D83" w:rsidP="009B548E">
      <w:pPr>
        <w:suppressAutoHyphens/>
        <w:spacing w:after="0" w:line="240" w:lineRule="auto"/>
        <w:ind w:firstLine="709"/>
        <w:jc w:val="both"/>
        <w:rPr>
          <w:rFonts w:ascii="Times New Roman" w:hAnsi="Times New Roman"/>
          <w:bCs/>
          <w:sz w:val="24"/>
          <w:szCs w:val="24"/>
          <w:lang w:eastAsia="ar-SA"/>
        </w:rPr>
      </w:pPr>
      <w:r w:rsidRPr="002A3CD2">
        <w:rPr>
          <w:rFonts w:ascii="Times New Roman" w:hAnsi="Times New Roman"/>
          <w:bCs/>
          <w:sz w:val="24"/>
          <w:szCs w:val="24"/>
          <w:lang w:eastAsia="ar-SA"/>
        </w:rPr>
        <w:t>2)</w:t>
      </w:r>
      <w:r w:rsidR="00533FFC" w:rsidRPr="002A3CD2">
        <w:rPr>
          <w:rFonts w:ascii="Times New Roman" w:hAnsi="Times New Roman"/>
          <w:bCs/>
          <w:sz w:val="24"/>
          <w:szCs w:val="24"/>
          <w:lang w:eastAsia="ar-SA"/>
        </w:rPr>
        <w:t xml:space="preserve"> прохождения санаторно-курортного лечения;</w:t>
      </w:r>
    </w:p>
    <w:p w:rsidR="00533FFC" w:rsidRPr="002A3CD2" w:rsidRDefault="00533FFC" w:rsidP="009B548E">
      <w:pPr>
        <w:suppressAutoHyphens/>
        <w:spacing w:after="0" w:line="240" w:lineRule="auto"/>
        <w:ind w:firstLine="709"/>
        <w:jc w:val="both"/>
        <w:rPr>
          <w:rFonts w:ascii="Times New Roman" w:hAnsi="Times New Roman"/>
          <w:bCs/>
          <w:sz w:val="24"/>
          <w:szCs w:val="24"/>
          <w:lang w:eastAsia="ar-SA"/>
        </w:rPr>
      </w:pPr>
      <w:r w:rsidRPr="002A3CD2">
        <w:rPr>
          <w:rFonts w:ascii="Times New Roman" w:hAnsi="Times New Roman"/>
          <w:bCs/>
          <w:sz w:val="24"/>
          <w:szCs w:val="24"/>
          <w:lang w:eastAsia="ar-SA"/>
        </w:rPr>
        <w:t>3) пребывания в условиях карантина;</w:t>
      </w:r>
    </w:p>
    <w:p w:rsidR="00533FFC" w:rsidRPr="002A3CD2" w:rsidRDefault="00533FFC" w:rsidP="009B548E">
      <w:pPr>
        <w:suppressAutoHyphens/>
        <w:spacing w:after="0" w:line="240" w:lineRule="auto"/>
        <w:ind w:firstLine="709"/>
        <w:jc w:val="both"/>
        <w:rPr>
          <w:rFonts w:ascii="Times New Roman" w:hAnsi="Times New Roman"/>
          <w:bCs/>
          <w:sz w:val="24"/>
          <w:szCs w:val="24"/>
          <w:lang w:eastAsia="ar-SA"/>
        </w:rPr>
      </w:pPr>
      <w:r w:rsidRPr="002A3CD2">
        <w:rPr>
          <w:rFonts w:ascii="Times New Roman" w:hAnsi="Times New Roman"/>
          <w:bCs/>
          <w:sz w:val="24"/>
          <w:szCs w:val="24"/>
          <w:lang w:eastAsia="ar-SA"/>
        </w:rPr>
        <w:t>4) проведения ремонтных работ;</w:t>
      </w:r>
    </w:p>
    <w:p w:rsidR="00533FFC" w:rsidRPr="002A3CD2" w:rsidRDefault="00533FFC" w:rsidP="009B548E">
      <w:pPr>
        <w:suppressAutoHyphens/>
        <w:spacing w:after="0" w:line="240" w:lineRule="auto"/>
        <w:ind w:firstLine="709"/>
        <w:jc w:val="both"/>
        <w:rPr>
          <w:rFonts w:ascii="Times New Roman" w:hAnsi="Times New Roman"/>
          <w:bCs/>
          <w:sz w:val="24"/>
          <w:szCs w:val="24"/>
          <w:lang w:eastAsia="ar-SA"/>
        </w:rPr>
      </w:pPr>
      <w:r w:rsidRPr="002A3CD2">
        <w:rPr>
          <w:rFonts w:ascii="Times New Roman" w:hAnsi="Times New Roman"/>
          <w:bCs/>
          <w:sz w:val="24"/>
          <w:szCs w:val="24"/>
          <w:lang w:eastAsia="ar-SA"/>
        </w:rPr>
        <w:t>5) санитарной обработки помещений;</w:t>
      </w:r>
    </w:p>
    <w:p w:rsidR="00533FFC" w:rsidRPr="002A3CD2" w:rsidRDefault="00533FFC" w:rsidP="009B548E">
      <w:pPr>
        <w:suppressAutoHyphens/>
        <w:spacing w:after="0" w:line="240" w:lineRule="auto"/>
        <w:ind w:firstLine="709"/>
        <w:jc w:val="both"/>
        <w:rPr>
          <w:rFonts w:ascii="Times New Roman" w:hAnsi="Times New Roman"/>
          <w:bCs/>
          <w:sz w:val="24"/>
          <w:szCs w:val="24"/>
          <w:lang w:eastAsia="ar-SA"/>
        </w:rPr>
      </w:pPr>
      <w:r w:rsidRPr="002A3CD2">
        <w:rPr>
          <w:rFonts w:ascii="Times New Roman" w:hAnsi="Times New Roman"/>
          <w:bCs/>
          <w:sz w:val="24"/>
          <w:szCs w:val="24"/>
          <w:lang w:eastAsia="ar-SA"/>
        </w:rPr>
        <w:t>6) по решению суда, на основании актов органов государственного надзора;</w:t>
      </w:r>
    </w:p>
    <w:p w:rsidR="006762B1" w:rsidRPr="002A3CD2" w:rsidRDefault="00533FFC" w:rsidP="009B548E">
      <w:pPr>
        <w:suppressAutoHyphens/>
        <w:spacing w:after="0" w:line="240" w:lineRule="auto"/>
        <w:ind w:firstLine="709"/>
        <w:jc w:val="both"/>
        <w:rPr>
          <w:rFonts w:ascii="Times New Roman" w:hAnsi="Times New Roman"/>
          <w:bCs/>
          <w:sz w:val="24"/>
          <w:szCs w:val="24"/>
          <w:lang w:eastAsia="ar-SA"/>
        </w:rPr>
      </w:pPr>
      <w:r w:rsidRPr="002A3CD2">
        <w:rPr>
          <w:rFonts w:ascii="Times New Roman" w:hAnsi="Times New Roman"/>
          <w:bCs/>
          <w:sz w:val="24"/>
          <w:szCs w:val="24"/>
          <w:lang w:eastAsia="ar-SA"/>
        </w:rPr>
        <w:t xml:space="preserve">7) отпуска, сроком до 75 </w:t>
      </w:r>
      <w:r w:rsidR="004053AB" w:rsidRPr="002A3CD2">
        <w:rPr>
          <w:rFonts w:ascii="Times New Roman" w:hAnsi="Times New Roman"/>
          <w:bCs/>
          <w:sz w:val="24"/>
          <w:szCs w:val="24"/>
          <w:lang w:eastAsia="ar-SA"/>
        </w:rPr>
        <w:t xml:space="preserve">календарных </w:t>
      </w:r>
      <w:r w:rsidRPr="002A3CD2">
        <w:rPr>
          <w:rFonts w:ascii="Times New Roman" w:hAnsi="Times New Roman"/>
          <w:bCs/>
          <w:sz w:val="24"/>
          <w:szCs w:val="24"/>
          <w:lang w:eastAsia="ar-SA"/>
        </w:rPr>
        <w:t>дней в календарном году</w:t>
      </w:r>
      <w:r w:rsidR="006762B1" w:rsidRPr="002A3CD2">
        <w:rPr>
          <w:rFonts w:ascii="Times New Roman" w:hAnsi="Times New Roman"/>
          <w:bCs/>
          <w:sz w:val="24"/>
          <w:szCs w:val="24"/>
          <w:lang w:eastAsia="ar-SA"/>
        </w:rPr>
        <w:t xml:space="preserve">.  </w:t>
      </w:r>
    </w:p>
    <w:p w:rsidR="006762B1" w:rsidRPr="002A3CD2" w:rsidRDefault="005776A9" w:rsidP="009B548E">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33</w:t>
      </w:r>
      <w:r w:rsidR="002A33D3" w:rsidRPr="002A3CD2">
        <w:rPr>
          <w:rFonts w:ascii="Times New Roman" w:hAnsi="Times New Roman"/>
          <w:sz w:val="24"/>
          <w:szCs w:val="24"/>
          <w:lang w:eastAsia="ar-SA"/>
        </w:rPr>
        <w:t>.</w:t>
      </w:r>
      <w:r w:rsidR="00E65886">
        <w:rPr>
          <w:rFonts w:ascii="Times New Roman" w:hAnsi="Times New Roman"/>
          <w:sz w:val="24"/>
          <w:szCs w:val="24"/>
          <w:lang w:eastAsia="ar-SA"/>
        </w:rPr>
        <w:t xml:space="preserve"> </w:t>
      </w:r>
      <w:r w:rsidR="002A33D3" w:rsidRPr="002A3CD2">
        <w:rPr>
          <w:rFonts w:ascii="Times New Roman" w:hAnsi="Times New Roman"/>
          <w:sz w:val="24"/>
          <w:szCs w:val="24"/>
          <w:lang w:eastAsia="ar-SA"/>
        </w:rPr>
        <w:t>Отчисление детей из у</w:t>
      </w:r>
      <w:r w:rsidR="006762B1" w:rsidRPr="002A3CD2">
        <w:rPr>
          <w:rFonts w:ascii="Times New Roman" w:hAnsi="Times New Roman"/>
          <w:sz w:val="24"/>
          <w:szCs w:val="24"/>
          <w:lang w:eastAsia="ar-SA"/>
        </w:rPr>
        <w:t xml:space="preserve">чреждения осуществляется при расторжении договора между </w:t>
      </w:r>
      <w:r w:rsidR="002A33D3" w:rsidRPr="002A3CD2">
        <w:rPr>
          <w:rFonts w:ascii="Times New Roman" w:hAnsi="Times New Roman"/>
          <w:sz w:val="24"/>
          <w:szCs w:val="24"/>
          <w:lang w:eastAsia="ar-SA"/>
        </w:rPr>
        <w:t>у</w:t>
      </w:r>
      <w:r w:rsidR="006762B1" w:rsidRPr="002A3CD2">
        <w:rPr>
          <w:rFonts w:ascii="Times New Roman" w:hAnsi="Times New Roman"/>
          <w:sz w:val="24"/>
          <w:szCs w:val="24"/>
          <w:lang w:eastAsia="ar-SA"/>
        </w:rPr>
        <w:t>чреждением и родителями (законными представителями) ребенка в случаях, предусмотренных законодательством Российской Федерации (по соглашению сторон, на</w:t>
      </w:r>
      <w:r w:rsidR="00EE4242">
        <w:rPr>
          <w:rFonts w:ascii="Times New Roman" w:hAnsi="Times New Roman"/>
          <w:sz w:val="24"/>
          <w:szCs w:val="24"/>
          <w:lang w:eastAsia="ar-SA"/>
        </w:rPr>
        <w:t xml:space="preserve"> </w:t>
      </w:r>
      <w:r w:rsidR="006762B1" w:rsidRPr="002A3CD2">
        <w:rPr>
          <w:rFonts w:ascii="Times New Roman" w:hAnsi="Times New Roman"/>
          <w:sz w:val="24"/>
          <w:szCs w:val="24"/>
          <w:lang w:eastAsia="ar-SA"/>
        </w:rPr>
        <w:t xml:space="preserve">основании приказа </w:t>
      </w:r>
      <w:r w:rsidR="00EE6FC6" w:rsidRPr="002A3CD2">
        <w:rPr>
          <w:rFonts w:ascii="Times New Roman" w:hAnsi="Times New Roman"/>
          <w:sz w:val="24"/>
          <w:szCs w:val="24"/>
          <w:lang w:eastAsia="ar-SA"/>
        </w:rPr>
        <w:t>руководителя</w:t>
      </w:r>
      <w:r w:rsidR="00EE4242">
        <w:rPr>
          <w:rFonts w:ascii="Times New Roman" w:hAnsi="Times New Roman"/>
          <w:sz w:val="24"/>
          <w:szCs w:val="24"/>
          <w:lang w:eastAsia="ar-SA"/>
        </w:rPr>
        <w:t xml:space="preserve"> </w:t>
      </w:r>
      <w:r w:rsidR="002A33D3" w:rsidRPr="002A3CD2">
        <w:rPr>
          <w:rFonts w:ascii="Times New Roman" w:hAnsi="Times New Roman"/>
          <w:sz w:val="24"/>
          <w:szCs w:val="24"/>
          <w:lang w:eastAsia="ar-SA"/>
        </w:rPr>
        <w:t>у</w:t>
      </w:r>
      <w:r w:rsidR="006762B1" w:rsidRPr="002A3CD2">
        <w:rPr>
          <w:rFonts w:ascii="Times New Roman" w:hAnsi="Times New Roman"/>
          <w:sz w:val="24"/>
          <w:szCs w:val="24"/>
          <w:lang w:eastAsia="ar-SA"/>
        </w:rPr>
        <w:t>чреждением  с  соответствующей записью в «Книге учета движения детей»):</w:t>
      </w:r>
    </w:p>
    <w:p w:rsidR="00DC2D83" w:rsidRPr="002A3CD2" w:rsidRDefault="00DC2D83" w:rsidP="009B548E">
      <w:pPr>
        <w:tabs>
          <w:tab w:val="left" w:pos="426"/>
          <w:tab w:val="left" w:pos="709"/>
        </w:tab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1) по заявлению родителей (законных представителей);</w:t>
      </w:r>
    </w:p>
    <w:p w:rsidR="00DC2D83" w:rsidRPr="002A3CD2" w:rsidRDefault="00DC2D83" w:rsidP="009B548E">
      <w:pPr>
        <w:tabs>
          <w:tab w:val="left" w:pos="1844"/>
        </w:tab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2) на основании медицинского заключения о состоянии здоровья ребенка, препятствующему его пребыванию в  учреждении;</w:t>
      </w:r>
    </w:p>
    <w:p w:rsidR="00DC2D83" w:rsidRPr="002A3CD2" w:rsidRDefault="00DC2D83" w:rsidP="009B548E">
      <w:pPr>
        <w:tabs>
          <w:tab w:val="left" w:pos="1844"/>
        </w:tab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3) в связи с достижением ребенком возраста для поступления в первый класс общеобра</w:t>
      </w:r>
      <w:r w:rsidR="00001B13" w:rsidRPr="002A3CD2">
        <w:rPr>
          <w:rFonts w:ascii="Times New Roman" w:hAnsi="Times New Roman"/>
          <w:sz w:val="24"/>
          <w:szCs w:val="24"/>
          <w:lang w:eastAsia="ar-SA"/>
        </w:rPr>
        <w:t>зовательного учреждения (школы);</w:t>
      </w:r>
    </w:p>
    <w:p w:rsidR="00001B13" w:rsidRPr="002A3CD2" w:rsidRDefault="00001B13" w:rsidP="009B548E">
      <w:pPr>
        <w:tabs>
          <w:tab w:val="left" w:pos="1844"/>
        </w:tab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lastRenderedPageBreak/>
        <w:t xml:space="preserve">4) </w:t>
      </w:r>
      <w:r w:rsidR="004F68F2">
        <w:rPr>
          <w:rFonts w:ascii="Times New Roman" w:hAnsi="Times New Roman"/>
          <w:sz w:val="24"/>
          <w:szCs w:val="24"/>
          <w:lang w:eastAsia="ar-SA"/>
        </w:rPr>
        <w:t xml:space="preserve"> </w:t>
      </w:r>
      <w:r w:rsidRPr="002A3CD2">
        <w:rPr>
          <w:rFonts w:ascii="Times New Roman" w:hAnsi="Times New Roman"/>
          <w:sz w:val="24"/>
          <w:szCs w:val="24"/>
          <w:lang w:eastAsia="ar-SA"/>
        </w:rPr>
        <w:t>ликвидация учреждения.</w:t>
      </w:r>
    </w:p>
    <w:p w:rsidR="006762B1" w:rsidRPr="002A3CD2" w:rsidRDefault="005776A9" w:rsidP="009B548E">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34</w:t>
      </w:r>
      <w:r w:rsidR="002A33D3" w:rsidRPr="002A3CD2">
        <w:rPr>
          <w:rFonts w:ascii="Times New Roman" w:hAnsi="Times New Roman"/>
          <w:sz w:val="24"/>
          <w:szCs w:val="24"/>
          <w:lang w:eastAsia="ar-SA"/>
        </w:rPr>
        <w:t>.</w:t>
      </w:r>
      <w:r w:rsidR="00E65886">
        <w:rPr>
          <w:rFonts w:ascii="Times New Roman" w:hAnsi="Times New Roman"/>
          <w:sz w:val="24"/>
          <w:szCs w:val="24"/>
          <w:lang w:eastAsia="ar-SA"/>
        </w:rPr>
        <w:t xml:space="preserve"> </w:t>
      </w:r>
      <w:r w:rsidR="002A33D3" w:rsidRPr="002A3CD2">
        <w:rPr>
          <w:rFonts w:ascii="Times New Roman" w:hAnsi="Times New Roman"/>
          <w:sz w:val="24"/>
          <w:szCs w:val="24"/>
          <w:lang w:eastAsia="ar-SA"/>
        </w:rPr>
        <w:t>Режим работы у</w:t>
      </w:r>
      <w:r w:rsidR="006762B1" w:rsidRPr="002A3CD2">
        <w:rPr>
          <w:rFonts w:ascii="Times New Roman" w:hAnsi="Times New Roman"/>
          <w:sz w:val="24"/>
          <w:szCs w:val="24"/>
          <w:lang w:eastAsia="ar-SA"/>
        </w:rPr>
        <w:t xml:space="preserve">чреждения и длительность пребывания в нем детей определяются  </w:t>
      </w:r>
      <w:r w:rsidR="002A33D3" w:rsidRPr="002A3CD2">
        <w:rPr>
          <w:rFonts w:ascii="Times New Roman" w:hAnsi="Times New Roman"/>
          <w:sz w:val="24"/>
          <w:szCs w:val="24"/>
          <w:lang w:eastAsia="ar-SA"/>
        </w:rPr>
        <w:t xml:space="preserve">Уставом по согласованию с </w:t>
      </w:r>
      <w:r w:rsidR="004053AB" w:rsidRPr="002A3CD2">
        <w:rPr>
          <w:rFonts w:ascii="Times New Roman" w:hAnsi="Times New Roman"/>
          <w:sz w:val="24"/>
          <w:szCs w:val="24"/>
          <w:lang w:eastAsia="ar-SA"/>
        </w:rPr>
        <w:t>У</w:t>
      </w:r>
      <w:r w:rsidR="002A33D3" w:rsidRPr="002A3CD2">
        <w:rPr>
          <w:rFonts w:ascii="Times New Roman" w:hAnsi="Times New Roman"/>
          <w:sz w:val="24"/>
          <w:szCs w:val="24"/>
          <w:lang w:eastAsia="ar-SA"/>
        </w:rPr>
        <w:t>чредителем. Режим работы у</w:t>
      </w:r>
      <w:r w:rsidR="006762B1" w:rsidRPr="002A3CD2">
        <w:rPr>
          <w:rFonts w:ascii="Times New Roman" w:hAnsi="Times New Roman"/>
          <w:sz w:val="24"/>
          <w:szCs w:val="24"/>
          <w:lang w:eastAsia="ar-SA"/>
        </w:rPr>
        <w:t>чреждения: пятидневная рабочая неделя, длительность работы -12 часов; график работы с 6.30 до 18.30 часов;  выходные дни — суббота, воскресенье.</w:t>
      </w:r>
    </w:p>
    <w:p w:rsidR="006762B1" w:rsidRPr="002A3CD2" w:rsidRDefault="005776A9" w:rsidP="009B548E">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35</w:t>
      </w:r>
      <w:r w:rsidR="006762B1" w:rsidRPr="002A3CD2">
        <w:rPr>
          <w:rFonts w:ascii="Times New Roman" w:hAnsi="Times New Roman"/>
          <w:sz w:val="24"/>
          <w:szCs w:val="24"/>
          <w:lang w:eastAsia="ar-SA"/>
        </w:rPr>
        <w:t>.</w:t>
      </w:r>
      <w:r w:rsidR="00E65886">
        <w:rPr>
          <w:rFonts w:ascii="Times New Roman" w:hAnsi="Times New Roman"/>
          <w:sz w:val="24"/>
          <w:szCs w:val="24"/>
          <w:lang w:eastAsia="ar-SA"/>
        </w:rPr>
        <w:t xml:space="preserve"> </w:t>
      </w:r>
      <w:r w:rsidR="006762B1" w:rsidRPr="002A3CD2">
        <w:rPr>
          <w:rFonts w:ascii="Times New Roman" w:hAnsi="Times New Roman"/>
          <w:sz w:val="24"/>
          <w:szCs w:val="24"/>
          <w:lang w:eastAsia="ar-SA"/>
        </w:rPr>
        <w:t>Учреждение вправе привлекать в порядке, установленном законодательством  Российской Федерации, дополнительные финансовые средства за счет предоставления платных  образовательных услуг, а также за счет добровольных пожертвований и целевых взносов физических и (или) юридических лиц, в том числе иностранных граждан и (или) иностранных юридических лиц.</w:t>
      </w:r>
    </w:p>
    <w:p w:rsidR="006762B1" w:rsidRPr="002A3CD2" w:rsidRDefault="005776A9" w:rsidP="00556B5D">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36</w:t>
      </w:r>
      <w:r w:rsidR="006762B1" w:rsidRPr="002A3CD2">
        <w:rPr>
          <w:rFonts w:ascii="Times New Roman" w:hAnsi="Times New Roman"/>
          <w:sz w:val="24"/>
          <w:szCs w:val="24"/>
          <w:lang w:eastAsia="ar-SA"/>
        </w:rPr>
        <w:t>.</w:t>
      </w:r>
      <w:r w:rsidR="00E65886">
        <w:rPr>
          <w:rFonts w:ascii="Times New Roman" w:hAnsi="Times New Roman"/>
          <w:sz w:val="24"/>
          <w:szCs w:val="24"/>
          <w:lang w:eastAsia="ar-SA"/>
        </w:rPr>
        <w:t xml:space="preserve"> </w:t>
      </w:r>
      <w:r w:rsidR="006762B1" w:rsidRPr="002A3CD2">
        <w:rPr>
          <w:rFonts w:ascii="Times New Roman" w:hAnsi="Times New Roman"/>
          <w:sz w:val="24"/>
          <w:szCs w:val="24"/>
          <w:lang w:eastAsia="ar-SA"/>
        </w:rPr>
        <w:t xml:space="preserve">Учреждение может реализовать платные образовательные услуги за пределами определяющих его статус образовательных программ на основе договора с родителями (законными представителями), населением, юридическими </w:t>
      </w:r>
      <w:proofErr w:type="spellStart"/>
      <w:r w:rsidR="006762B1" w:rsidRPr="002A3CD2">
        <w:rPr>
          <w:rFonts w:ascii="Times New Roman" w:hAnsi="Times New Roman"/>
          <w:sz w:val="24"/>
          <w:szCs w:val="24"/>
          <w:lang w:eastAsia="ar-SA"/>
        </w:rPr>
        <w:t>лицами</w:t>
      </w:r>
      <w:proofErr w:type="gramStart"/>
      <w:r w:rsidR="006762B1" w:rsidRPr="002A3CD2">
        <w:rPr>
          <w:rFonts w:ascii="Times New Roman" w:hAnsi="Times New Roman"/>
          <w:sz w:val="24"/>
          <w:szCs w:val="24"/>
          <w:lang w:eastAsia="ar-SA"/>
        </w:rPr>
        <w:t>.О</w:t>
      </w:r>
      <w:proofErr w:type="gramEnd"/>
      <w:r w:rsidR="006762B1" w:rsidRPr="002A3CD2">
        <w:rPr>
          <w:rFonts w:ascii="Times New Roman" w:hAnsi="Times New Roman"/>
          <w:sz w:val="24"/>
          <w:szCs w:val="24"/>
          <w:lang w:eastAsia="ar-SA"/>
        </w:rPr>
        <w:t>тношения</w:t>
      </w:r>
      <w:proofErr w:type="spellEnd"/>
      <w:r w:rsidR="006762B1" w:rsidRPr="002A3CD2">
        <w:rPr>
          <w:rFonts w:ascii="Times New Roman" w:hAnsi="Times New Roman"/>
          <w:sz w:val="24"/>
          <w:szCs w:val="24"/>
          <w:lang w:eastAsia="ar-SA"/>
        </w:rPr>
        <w:t xml:space="preserve">, возникающие между </w:t>
      </w:r>
      <w:r w:rsidR="002A33D3" w:rsidRPr="002A3CD2">
        <w:rPr>
          <w:rFonts w:ascii="Times New Roman" w:hAnsi="Times New Roman"/>
          <w:sz w:val="24"/>
          <w:szCs w:val="24"/>
          <w:lang w:eastAsia="ar-SA"/>
        </w:rPr>
        <w:t>у</w:t>
      </w:r>
      <w:r w:rsidR="006762B1" w:rsidRPr="002A3CD2">
        <w:rPr>
          <w:rFonts w:ascii="Times New Roman" w:hAnsi="Times New Roman"/>
          <w:sz w:val="24"/>
          <w:szCs w:val="24"/>
          <w:lang w:eastAsia="ar-SA"/>
        </w:rPr>
        <w:t xml:space="preserve">чреждением и родителями (законными представителями) воспитанников в процессе оказания платных образовательных услуг,  регулируются договором с родителями (законными представителями), а также </w:t>
      </w:r>
      <w:r w:rsidR="00DC2D83" w:rsidRPr="002A3CD2">
        <w:rPr>
          <w:rFonts w:ascii="Times New Roman" w:hAnsi="Times New Roman"/>
          <w:sz w:val="24"/>
          <w:szCs w:val="24"/>
          <w:lang w:eastAsia="ar-SA"/>
        </w:rPr>
        <w:t xml:space="preserve">постановлением Правительства </w:t>
      </w:r>
      <w:r w:rsidR="00294EC3" w:rsidRPr="002A3CD2">
        <w:rPr>
          <w:rFonts w:ascii="Times New Roman" w:hAnsi="Times New Roman"/>
          <w:sz w:val="24"/>
          <w:szCs w:val="24"/>
          <w:lang w:eastAsia="ar-SA"/>
        </w:rPr>
        <w:t>«Об утверждении П</w:t>
      </w:r>
      <w:r w:rsidR="006762B1" w:rsidRPr="002A3CD2">
        <w:rPr>
          <w:rFonts w:ascii="Times New Roman" w:hAnsi="Times New Roman"/>
          <w:sz w:val="24"/>
          <w:szCs w:val="24"/>
          <w:lang w:eastAsia="ar-SA"/>
        </w:rPr>
        <w:t>равил оказания платных образовательных услуг</w:t>
      </w:r>
      <w:r w:rsidR="00294EC3" w:rsidRPr="002A3CD2">
        <w:rPr>
          <w:rFonts w:ascii="Times New Roman" w:hAnsi="Times New Roman"/>
          <w:sz w:val="24"/>
          <w:szCs w:val="24"/>
          <w:lang w:eastAsia="ar-SA"/>
        </w:rPr>
        <w:t>»</w:t>
      </w:r>
      <w:r w:rsidR="006762B1" w:rsidRPr="002A3CD2">
        <w:rPr>
          <w:rFonts w:ascii="Times New Roman" w:hAnsi="Times New Roman"/>
          <w:sz w:val="24"/>
          <w:szCs w:val="24"/>
          <w:lang w:eastAsia="ar-SA"/>
        </w:rPr>
        <w:t>.</w:t>
      </w:r>
    </w:p>
    <w:p w:rsidR="006762B1" w:rsidRPr="002A3CD2" w:rsidRDefault="005776A9" w:rsidP="009B548E">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37</w:t>
      </w:r>
      <w:r w:rsidR="006762B1" w:rsidRPr="002A3CD2">
        <w:rPr>
          <w:rFonts w:ascii="Times New Roman" w:hAnsi="Times New Roman"/>
          <w:sz w:val="24"/>
          <w:szCs w:val="24"/>
          <w:lang w:eastAsia="ar-SA"/>
        </w:rPr>
        <w:t>.</w:t>
      </w:r>
      <w:r w:rsidR="00E65886">
        <w:rPr>
          <w:rFonts w:ascii="Times New Roman" w:hAnsi="Times New Roman"/>
          <w:sz w:val="24"/>
          <w:szCs w:val="24"/>
          <w:lang w:eastAsia="ar-SA"/>
        </w:rPr>
        <w:t xml:space="preserve"> </w:t>
      </w:r>
      <w:r w:rsidR="006762B1" w:rsidRPr="002A3CD2">
        <w:rPr>
          <w:rFonts w:ascii="Times New Roman" w:hAnsi="Times New Roman"/>
          <w:sz w:val="24"/>
          <w:szCs w:val="24"/>
          <w:lang w:eastAsia="ar-SA"/>
        </w:rPr>
        <w:t>Учреждение может оказывать платные образовательные услуги за пределами, определяющими его вид, с учетом потребности семьи, рекомендаций медицинской, психологической и социально-педагогической служб, а также индивидуальных склонностей и психофизиологических возможностей детей.</w:t>
      </w:r>
    </w:p>
    <w:p w:rsidR="006762B1" w:rsidRPr="002A3CD2" w:rsidRDefault="005776A9" w:rsidP="009B548E">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38</w:t>
      </w:r>
      <w:r w:rsidR="006762B1" w:rsidRPr="002A3CD2">
        <w:rPr>
          <w:rFonts w:ascii="Times New Roman" w:hAnsi="Times New Roman"/>
          <w:sz w:val="24"/>
          <w:szCs w:val="24"/>
          <w:lang w:eastAsia="ar-SA"/>
        </w:rPr>
        <w:t>.</w:t>
      </w:r>
      <w:r w:rsidR="00E65886">
        <w:rPr>
          <w:rFonts w:ascii="Times New Roman" w:hAnsi="Times New Roman"/>
          <w:sz w:val="24"/>
          <w:szCs w:val="24"/>
          <w:lang w:eastAsia="ar-SA"/>
        </w:rPr>
        <w:t xml:space="preserve"> </w:t>
      </w:r>
      <w:r w:rsidR="006762B1" w:rsidRPr="002A3CD2">
        <w:rPr>
          <w:rFonts w:ascii="Times New Roman" w:hAnsi="Times New Roman"/>
          <w:sz w:val="24"/>
          <w:szCs w:val="24"/>
          <w:lang w:eastAsia="ar-SA"/>
        </w:rPr>
        <w:t>Полученный доход от оказания  платных образов</w:t>
      </w:r>
      <w:r w:rsidR="002A33D3" w:rsidRPr="002A3CD2">
        <w:rPr>
          <w:rFonts w:ascii="Times New Roman" w:hAnsi="Times New Roman"/>
          <w:sz w:val="24"/>
          <w:szCs w:val="24"/>
          <w:lang w:eastAsia="ar-SA"/>
        </w:rPr>
        <w:t>ательных услуг используется    у</w:t>
      </w:r>
      <w:r w:rsidR="006762B1" w:rsidRPr="002A3CD2">
        <w:rPr>
          <w:rFonts w:ascii="Times New Roman" w:hAnsi="Times New Roman"/>
          <w:sz w:val="24"/>
          <w:szCs w:val="24"/>
          <w:lang w:eastAsia="ar-SA"/>
        </w:rPr>
        <w:t>чреждением в соответствии с уставными целями:</w:t>
      </w:r>
    </w:p>
    <w:p w:rsidR="006762B1" w:rsidRPr="002A3CD2" w:rsidRDefault="00203131" w:rsidP="009B548E">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1)</w:t>
      </w:r>
      <w:r w:rsidR="006762B1" w:rsidRPr="002A3CD2">
        <w:rPr>
          <w:rFonts w:ascii="Times New Roman" w:hAnsi="Times New Roman"/>
          <w:sz w:val="24"/>
          <w:szCs w:val="24"/>
          <w:lang w:eastAsia="ar-SA"/>
        </w:rPr>
        <w:t xml:space="preserve"> </w:t>
      </w:r>
      <w:r w:rsidR="00E65886">
        <w:rPr>
          <w:rFonts w:ascii="Times New Roman" w:hAnsi="Times New Roman"/>
          <w:sz w:val="24"/>
          <w:szCs w:val="24"/>
          <w:lang w:eastAsia="ar-SA"/>
        </w:rPr>
        <w:t xml:space="preserve"> </w:t>
      </w:r>
      <w:r w:rsidR="006762B1" w:rsidRPr="002A3CD2">
        <w:rPr>
          <w:rFonts w:ascii="Times New Roman" w:hAnsi="Times New Roman"/>
          <w:sz w:val="24"/>
          <w:szCs w:val="24"/>
          <w:lang w:eastAsia="ar-SA"/>
        </w:rPr>
        <w:t>на обеспечение развития и совершенствования образовательного процесса;</w:t>
      </w:r>
    </w:p>
    <w:p w:rsidR="006762B1" w:rsidRPr="002A3CD2" w:rsidRDefault="00203131" w:rsidP="009B548E">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2)</w:t>
      </w:r>
      <w:r w:rsidR="006762B1" w:rsidRPr="002A3CD2">
        <w:rPr>
          <w:rFonts w:ascii="Times New Roman" w:hAnsi="Times New Roman"/>
          <w:sz w:val="24"/>
          <w:szCs w:val="24"/>
          <w:lang w:eastAsia="ar-SA"/>
        </w:rPr>
        <w:t xml:space="preserve"> </w:t>
      </w:r>
      <w:r w:rsidR="00E65886">
        <w:rPr>
          <w:rFonts w:ascii="Times New Roman" w:hAnsi="Times New Roman"/>
          <w:sz w:val="24"/>
          <w:szCs w:val="24"/>
          <w:lang w:eastAsia="ar-SA"/>
        </w:rPr>
        <w:t xml:space="preserve"> </w:t>
      </w:r>
      <w:r w:rsidR="006762B1" w:rsidRPr="002A3CD2">
        <w:rPr>
          <w:rFonts w:ascii="Times New Roman" w:hAnsi="Times New Roman"/>
          <w:sz w:val="24"/>
          <w:szCs w:val="24"/>
          <w:lang w:eastAsia="ar-SA"/>
        </w:rPr>
        <w:t>на развитие материально-технической базы и ремонтные работы (в том числе на приобретение предметов хозяйственного пользования, обустройство интерьеров);</w:t>
      </w:r>
    </w:p>
    <w:p w:rsidR="006762B1" w:rsidRPr="002A3CD2" w:rsidRDefault="00203131" w:rsidP="009B548E">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3)</w:t>
      </w:r>
      <w:r w:rsidR="006762B1" w:rsidRPr="002A3CD2">
        <w:rPr>
          <w:rFonts w:ascii="Times New Roman" w:hAnsi="Times New Roman"/>
          <w:sz w:val="24"/>
          <w:szCs w:val="24"/>
          <w:lang w:eastAsia="ar-SA"/>
        </w:rPr>
        <w:t xml:space="preserve"> </w:t>
      </w:r>
      <w:r w:rsidR="00E65886">
        <w:rPr>
          <w:rFonts w:ascii="Times New Roman" w:hAnsi="Times New Roman"/>
          <w:sz w:val="24"/>
          <w:szCs w:val="24"/>
          <w:lang w:eastAsia="ar-SA"/>
        </w:rPr>
        <w:t xml:space="preserve"> </w:t>
      </w:r>
      <w:r w:rsidR="006762B1" w:rsidRPr="002A3CD2">
        <w:rPr>
          <w:rFonts w:ascii="Times New Roman" w:hAnsi="Times New Roman"/>
          <w:sz w:val="24"/>
          <w:szCs w:val="24"/>
          <w:lang w:eastAsia="ar-SA"/>
        </w:rPr>
        <w:t>на выплату заработной  платы сотрудникам, непосредственно занятым оказанием платных образовательных услуг.</w:t>
      </w:r>
    </w:p>
    <w:p w:rsidR="00657370" w:rsidRPr="002A3CD2" w:rsidRDefault="005776A9" w:rsidP="00556B5D">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39</w:t>
      </w:r>
      <w:r w:rsidR="006762B1" w:rsidRPr="002A3CD2">
        <w:rPr>
          <w:rFonts w:ascii="Times New Roman" w:hAnsi="Times New Roman"/>
          <w:sz w:val="24"/>
          <w:szCs w:val="24"/>
          <w:lang w:eastAsia="ar-SA"/>
        </w:rPr>
        <w:t xml:space="preserve">. Платные образовательные услуги предоставляются на договорной основе. Договор о предоставлении платных образовательных услуг между </w:t>
      </w:r>
      <w:r w:rsidR="002A33D3" w:rsidRPr="002A3CD2">
        <w:rPr>
          <w:rFonts w:ascii="Times New Roman" w:hAnsi="Times New Roman"/>
          <w:sz w:val="24"/>
          <w:szCs w:val="24"/>
          <w:lang w:eastAsia="ar-SA"/>
        </w:rPr>
        <w:t>у</w:t>
      </w:r>
      <w:r w:rsidR="006762B1" w:rsidRPr="002A3CD2">
        <w:rPr>
          <w:rFonts w:ascii="Times New Roman" w:hAnsi="Times New Roman"/>
          <w:sz w:val="24"/>
          <w:szCs w:val="24"/>
          <w:lang w:eastAsia="ar-SA"/>
        </w:rPr>
        <w:t>чреждением и родителями (законными представителями) воспитанников заключается в соответствии с общими правилами гражданского законодательства.</w:t>
      </w:r>
      <w:r w:rsidR="00EE4242">
        <w:rPr>
          <w:rFonts w:ascii="Times New Roman" w:hAnsi="Times New Roman"/>
          <w:sz w:val="24"/>
          <w:szCs w:val="24"/>
          <w:lang w:eastAsia="ar-SA"/>
        </w:rPr>
        <w:t xml:space="preserve"> </w:t>
      </w:r>
      <w:r w:rsidR="00657370" w:rsidRPr="002A3CD2">
        <w:rPr>
          <w:rFonts w:ascii="Times New Roman" w:hAnsi="Times New Roman"/>
          <w:sz w:val="24"/>
          <w:szCs w:val="24"/>
          <w:lang w:eastAsia="ar-SA"/>
        </w:rPr>
        <w:t xml:space="preserve">Договор </w:t>
      </w:r>
      <w:r w:rsidR="00001B13" w:rsidRPr="002A3CD2">
        <w:rPr>
          <w:rFonts w:ascii="Times New Roman" w:hAnsi="Times New Roman"/>
          <w:sz w:val="24"/>
          <w:szCs w:val="24"/>
          <w:lang w:eastAsia="ar-SA"/>
        </w:rPr>
        <w:t xml:space="preserve">о предоставлении платных образовательных услуг </w:t>
      </w:r>
      <w:r w:rsidR="00657370" w:rsidRPr="002A3CD2">
        <w:rPr>
          <w:rFonts w:ascii="Times New Roman" w:hAnsi="Times New Roman"/>
          <w:sz w:val="24"/>
          <w:szCs w:val="24"/>
          <w:lang w:eastAsia="ar-SA"/>
        </w:rPr>
        <w:t>заключается в  письменной форме и  содержит следующие сведения:</w:t>
      </w:r>
    </w:p>
    <w:p w:rsidR="00657370" w:rsidRPr="002A3CD2" w:rsidRDefault="00657370" w:rsidP="009B548E">
      <w:pPr>
        <w:suppressAutoHyphens/>
        <w:autoSpaceDE w:val="0"/>
        <w:autoSpaceDN w:val="0"/>
        <w:adjustRightInd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1) полное наименование исполнителя – юридического лица;</w:t>
      </w:r>
    </w:p>
    <w:p w:rsidR="00657370" w:rsidRPr="002A3CD2" w:rsidRDefault="00657370" w:rsidP="009B548E">
      <w:pPr>
        <w:suppressAutoHyphens/>
        <w:autoSpaceDE w:val="0"/>
        <w:autoSpaceDN w:val="0"/>
        <w:adjustRightInd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2) место нахождения исполнителя;</w:t>
      </w:r>
    </w:p>
    <w:p w:rsidR="00657370" w:rsidRPr="002A3CD2" w:rsidRDefault="00657370" w:rsidP="009B548E">
      <w:pPr>
        <w:suppressAutoHyphens/>
        <w:autoSpaceDE w:val="0"/>
        <w:autoSpaceDN w:val="0"/>
        <w:adjustRightInd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3) фамилия, имя, отчество заказчика, телефон заказчика;</w:t>
      </w:r>
    </w:p>
    <w:p w:rsidR="00657370" w:rsidRPr="002A3CD2" w:rsidRDefault="00657370" w:rsidP="009B548E">
      <w:pPr>
        <w:tabs>
          <w:tab w:val="left" w:pos="709"/>
        </w:tabs>
        <w:suppressAutoHyphens/>
        <w:autoSpaceDE w:val="0"/>
        <w:autoSpaceDN w:val="0"/>
        <w:adjustRightInd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4) место жительства заказчика;</w:t>
      </w:r>
    </w:p>
    <w:p w:rsidR="00657370" w:rsidRPr="002A3CD2" w:rsidRDefault="00657370" w:rsidP="009B548E">
      <w:pPr>
        <w:suppressAutoHyphens/>
        <w:autoSpaceDE w:val="0"/>
        <w:autoSpaceDN w:val="0"/>
        <w:adjustRightInd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5) реквизиты документа, удостоверяющего полномочия исполнителя и (или) заказчика;</w:t>
      </w:r>
    </w:p>
    <w:p w:rsidR="00657370" w:rsidRPr="002A3CD2" w:rsidRDefault="00657370" w:rsidP="009B548E">
      <w:pPr>
        <w:tabs>
          <w:tab w:val="left" w:pos="709"/>
        </w:tabs>
        <w:suppressAutoHyphens/>
        <w:autoSpaceDE w:val="0"/>
        <w:autoSpaceDN w:val="0"/>
        <w:adjustRightInd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6) права, обязанности и ответственность исполнителя и заказчика;</w:t>
      </w:r>
    </w:p>
    <w:p w:rsidR="00657370" w:rsidRPr="002A3CD2" w:rsidRDefault="00657370" w:rsidP="009B548E">
      <w:pPr>
        <w:suppressAutoHyphens/>
        <w:autoSpaceDE w:val="0"/>
        <w:autoSpaceDN w:val="0"/>
        <w:adjustRightInd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7) полная стоимость  платных образовательных услуг, порядок их оплаты;</w:t>
      </w:r>
    </w:p>
    <w:p w:rsidR="00657370" w:rsidRPr="002A3CD2" w:rsidRDefault="00657370" w:rsidP="009B548E">
      <w:pPr>
        <w:tabs>
          <w:tab w:val="left" w:pos="-284"/>
        </w:tabs>
        <w:suppressAutoHyphens/>
        <w:autoSpaceDE w:val="0"/>
        <w:autoSpaceDN w:val="0"/>
        <w:adjustRightInd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8)</w:t>
      </w:r>
      <w:r w:rsidR="00E65886">
        <w:rPr>
          <w:rFonts w:ascii="Times New Roman" w:hAnsi="Times New Roman"/>
          <w:sz w:val="24"/>
          <w:szCs w:val="24"/>
          <w:lang w:eastAsia="ar-SA"/>
        </w:rPr>
        <w:t xml:space="preserve"> </w:t>
      </w:r>
      <w:r w:rsidRPr="002A3CD2">
        <w:rPr>
          <w:rFonts w:ascii="Times New Roman" w:hAnsi="Times New Roman"/>
          <w:sz w:val="24"/>
          <w:szCs w:val="24"/>
          <w:lang w:eastAsia="ar-SA"/>
        </w:rPr>
        <w:t>сведения о лицензии на осуществление образовательной деятельности (наименование лицензируемого органа, номер и дата регистрации лицензии);</w:t>
      </w:r>
    </w:p>
    <w:p w:rsidR="00657370" w:rsidRPr="002A3CD2" w:rsidRDefault="00E65886" w:rsidP="009B548E">
      <w:pPr>
        <w:numPr>
          <w:ilvl w:val="0"/>
          <w:numId w:val="29"/>
        </w:numPr>
        <w:tabs>
          <w:tab w:val="clear" w:pos="1080"/>
          <w:tab w:val="num" w:pos="0"/>
        </w:tabs>
        <w:suppressAutoHyphens/>
        <w:autoSpaceDE w:val="0"/>
        <w:autoSpaceDN w:val="0"/>
        <w:adjustRightInd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proofErr w:type="gramStart"/>
      <w:r w:rsidR="00657370" w:rsidRPr="002A3CD2">
        <w:rPr>
          <w:rFonts w:ascii="Times New Roman" w:hAnsi="Times New Roman"/>
          <w:sz w:val="24"/>
          <w:szCs w:val="24"/>
          <w:lang w:eastAsia="ar-SA"/>
        </w:rPr>
        <w:t>вид, уровень, и (или) направленность образовательной программы (часть образовательной программы определенного уровня, вида и (или) направленности);</w:t>
      </w:r>
      <w:proofErr w:type="gramEnd"/>
    </w:p>
    <w:p w:rsidR="00657370" w:rsidRPr="002A3CD2" w:rsidRDefault="00657370" w:rsidP="009B548E">
      <w:pPr>
        <w:suppressAutoHyphens/>
        <w:autoSpaceDE w:val="0"/>
        <w:autoSpaceDN w:val="0"/>
        <w:adjustRightInd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10) форма обучения;</w:t>
      </w:r>
    </w:p>
    <w:p w:rsidR="00657370" w:rsidRPr="002A3CD2" w:rsidRDefault="00657370" w:rsidP="009B548E">
      <w:pPr>
        <w:suppressAutoHyphens/>
        <w:autoSpaceDE w:val="0"/>
        <w:autoSpaceDN w:val="0"/>
        <w:adjustRightInd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11) сроки освоения образовательной программы (продолжительность обучения);</w:t>
      </w:r>
    </w:p>
    <w:p w:rsidR="00657370" w:rsidRPr="002A3CD2" w:rsidRDefault="00657370" w:rsidP="009B548E">
      <w:pPr>
        <w:suppressAutoHyphens/>
        <w:autoSpaceDE w:val="0"/>
        <w:autoSpaceDN w:val="0"/>
        <w:adjustRightInd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12) порядок изменения и расторжения договора;</w:t>
      </w:r>
    </w:p>
    <w:p w:rsidR="00657370" w:rsidRPr="002A3CD2" w:rsidRDefault="00657370" w:rsidP="009B548E">
      <w:pPr>
        <w:tabs>
          <w:tab w:val="left" w:pos="709"/>
        </w:tabs>
        <w:suppressAutoHyphens/>
        <w:autoSpaceDE w:val="0"/>
        <w:autoSpaceDN w:val="0"/>
        <w:adjustRightInd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13) другие необходимые сведения, связанные со спецификой оказываемых платных образовательных услуг.</w:t>
      </w:r>
    </w:p>
    <w:p w:rsidR="00657370" w:rsidRPr="002A3CD2" w:rsidRDefault="00161A0A" w:rsidP="009B548E">
      <w:pPr>
        <w:suppressAutoHyphens/>
        <w:autoSpaceDE w:val="0"/>
        <w:autoSpaceDN w:val="0"/>
        <w:adjustRightInd w:val="0"/>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 xml:space="preserve">40. </w:t>
      </w:r>
      <w:r w:rsidR="00657370" w:rsidRPr="002A3CD2">
        <w:rPr>
          <w:rFonts w:ascii="Times New Roman" w:hAnsi="Times New Roman"/>
          <w:sz w:val="24"/>
          <w:szCs w:val="24"/>
          <w:lang w:eastAsia="ar-SA"/>
        </w:rPr>
        <w:t xml:space="preserve">Договор </w:t>
      </w:r>
      <w:r w:rsidR="000C1615" w:rsidRPr="002A3CD2">
        <w:rPr>
          <w:rFonts w:ascii="Times New Roman" w:hAnsi="Times New Roman"/>
          <w:sz w:val="24"/>
          <w:szCs w:val="24"/>
          <w:lang w:eastAsia="ar-SA"/>
        </w:rPr>
        <w:t xml:space="preserve"> о предоставлении платных образовательных услуг с</w:t>
      </w:r>
      <w:r w:rsidR="00657370" w:rsidRPr="002A3CD2">
        <w:rPr>
          <w:rFonts w:ascii="Times New Roman" w:hAnsi="Times New Roman"/>
          <w:sz w:val="24"/>
          <w:szCs w:val="24"/>
          <w:lang w:eastAsia="ar-SA"/>
        </w:rPr>
        <w:t xml:space="preserve">оставляется в двух экземплярах, один из которых находится в учреждении,  другой - у заказчика услуг. </w:t>
      </w:r>
      <w:r w:rsidR="00657370" w:rsidRPr="002A3CD2">
        <w:rPr>
          <w:rFonts w:ascii="Times New Roman" w:hAnsi="Times New Roman"/>
          <w:sz w:val="24"/>
          <w:szCs w:val="24"/>
          <w:lang w:eastAsia="ar-SA"/>
        </w:rPr>
        <w:lastRenderedPageBreak/>
        <w:t xml:space="preserve">Заказчик </w:t>
      </w:r>
      <w:proofErr w:type="gramStart"/>
      <w:r w:rsidR="00657370" w:rsidRPr="002A3CD2">
        <w:rPr>
          <w:rFonts w:ascii="Times New Roman" w:hAnsi="Times New Roman"/>
          <w:sz w:val="24"/>
          <w:szCs w:val="24"/>
          <w:lang w:eastAsia="ar-SA"/>
        </w:rPr>
        <w:t>обязан</w:t>
      </w:r>
      <w:proofErr w:type="gramEnd"/>
      <w:r w:rsidR="00657370" w:rsidRPr="002A3CD2">
        <w:rPr>
          <w:rFonts w:ascii="Times New Roman" w:hAnsi="Times New Roman"/>
          <w:sz w:val="24"/>
          <w:szCs w:val="24"/>
          <w:lang w:eastAsia="ar-SA"/>
        </w:rPr>
        <w:t xml:space="preserve"> оплатить оказываемые платные  образовательные услуги в порядке и в сроки, указанные в договоре.</w:t>
      </w:r>
    </w:p>
    <w:p w:rsidR="00657370" w:rsidRPr="002A3CD2" w:rsidRDefault="00161A0A" w:rsidP="00161A0A">
      <w:pPr>
        <w:suppressAutoHyphens/>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 xml:space="preserve">           41. </w:t>
      </w:r>
      <w:r w:rsidR="00657370" w:rsidRPr="002A3CD2">
        <w:rPr>
          <w:rFonts w:ascii="Times New Roman" w:hAnsi="Times New Roman"/>
          <w:sz w:val="24"/>
          <w:szCs w:val="24"/>
          <w:lang w:eastAsia="ar-SA"/>
        </w:rPr>
        <w:t>Учреждение  обязано довести до заказчика (в том числе путем размещения в удобном для обозрения месте) информацию, содержащую следующие сведения:</w:t>
      </w:r>
    </w:p>
    <w:p w:rsidR="00657370" w:rsidRPr="002A3CD2" w:rsidRDefault="00657370" w:rsidP="009B548E">
      <w:pPr>
        <w:suppressAutoHyphens/>
        <w:autoSpaceDE w:val="0"/>
        <w:autoSpaceDN w:val="0"/>
        <w:adjustRightInd w:val="0"/>
        <w:spacing w:after="0" w:line="240" w:lineRule="auto"/>
        <w:ind w:firstLine="709"/>
        <w:jc w:val="both"/>
        <w:rPr>
          <w:rFonts w:ascii="Times New Roman" w:hAnsi="Times New Roman"/>
          <w:sz w:val="24"/>
          <w:szCs w:val="24"/>
          <w:lang w:eastAsia="ar-SA"/>
        </w:rPr>
      </w:pPr>
      <w:proofErr w:type="gramStart"/>
      <w:r w:rsidRPr="002A3CD2">
        <w:rPr>
          <w:rFonts w:ascii="Times New Roman" w:hAnsi="Times New Roman"/>
          <w:sz w:val="24"/>
          <w:szCs w:val="24"/>
          <w:lang w:eastAsia="ar-SA"/>
        </w:rPr>
        <w:t>1) наименование и место нахождения (адрес) учреждения, сведения о наличии лицензии на осуществление образовательной деятельности и другими документами, регламентирующими организацию образовательного процесса с указанием регистрационного номера и срока действия, а также наименования, адреса и телефона органа, их выдавшего;</w:t>
      </w:r>
      <w:proofErr w:type="gramEnd"/>
    </w:p>
    <w:p w:rsidR="00657370" w:rsidRPr="002A3CD2" w:rsidRDefault="00657370" w:rsidP="009B548E">
      <w:pPr>
        <w:suppressAutoHyphens/>
        <w:autoSpaceDE w:val="0"/>
        <w:autoSpaceDN w:val="0"/>
        <w:adjustRightInd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2) уровень и направленность реализуемых основных и дополнительных образовательных программ, формы и сроки их освоения;</w:t>
      </w:r>
    </w:p>
    <w:p w:rsidR="00657370" w:rsidRPr="002A3CD2" w:rsidRDefault="00657370" w:rsidP="009B548E">
      <w:pPr>
        <w:suppressAutoHyphens/>
        <w:autoSpaceDE w:val="0"/>
        <w:autoSpaceDN w:val="0"/>
        <w:adjustRightInd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3) перечень образовательных услуг, стоимость которых включена в основную плату по договору, и перечень платных образовательных услуг, оказываемых с согласия заказчика, порядок их предоставления.</w:t>
      </w:r>
    </w:p>
    <w:p w:rsidR="006762B1" w:rsidRPr="002A3CD2" w:rsidRDefault="00161A0A" w:rsidP="00556B5D">
      <w:pPr>
        <w:suppressAutoHyphens/>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42</w:t>
      </w:r>
      <w:r w:rsidR="006762B1" w:rsidRPr="002A3CD2">
        <w:rPr>
          <w:rFonts w:ascii="Times New Roman" w:hAnsi="Times New Roman"/>
          <w:sz w:val="24"/>
          <w:szCs w:val="24"/>
          <w:lang w:eastAsia="ar-SA"/>
        </w:rPr>
        <w:t>.</w:t>
      </w:r>
      <w:r w:rsidR="00D45C6A">
        <w:rPr>
          <w:rFonts w:ascii="Times New Roman" w:hAnsi="Times New Roman"/>
          <w:sz w:val="24"/>
          <w:szCs w:val="24"/>
          <w:lang w:eastAsia="ar-SA"/>
        </w:rPr>
        <w:t xml:space="preserve"> </w:t>
      </w:r>
      <w:r w:rsidR="006762B1" w:rsidRPr="002A3CD2">
        <w:rPr>
          <w:rFonts w:ascii="Times New Roman" w:hAnsi="Times New Roman"/>
          <w:sz w:val="24"/>
          <w:szCs w:val="24"/>
          <w:lang w:eastAsia="ar-SA"/>
        </w:rPr>
        <w:t xml:space="preserve">Требования к порядку заключения договора </w:t>
      </w:r>
      <w:r w:rsidR="000C1615" w:rsidRPr="002A3CD2">
        <w:rPr>
          <w:rFonts w:ascii="Times New Roman" w:hAnsi="Times New Roman"/>
          <w:sz w:val="24"/>
          <w:szCs w:val="24"/>
          <w:lang w:eastAsia="ar-SA"/>
        </w:rPr>
        <w:t>о предоставлении платных образовательных услуг</w:t>
      </w:r>
      <w:r w:rsidR="006762B1" w:rsidRPr="002A3CD2">
        <w:rPr>
          <w:rFonts w:ascii="Times New Roman" w:hAnsi="Times New Roman"/>
          <w:sz w:val="24"/>
          <w:szCs w:val="24"/>
          <w:lang w:eastAsia="ar-SA"/>
        </w:rPr>
        <w:t xml:space="preserve"> регламентированы Правилами оказания платных образовательных услуг, утвержденных постановлением Правительства Российской Федерации «Об утверждении Правил оказания</w:t>
      </w:r>
      <w:r w:rsidR="00203131" w:rsidRPr="002A3CD2">
        <w:rPr>
          <w:rFonts w:ascii="Times New Roman" w:hAnsi="Times New Roman"/>
          <w:sz w:val="24"/>
          <w:szCs w:val="24"/>
          <w:lang w:eastAsia="ar-SA"/>
        </w:rPr>
        <w:t xml:space="preserve"> платных образовательных услуг».</w:t>
      </w:r>
      <w:r w:rsidR="00314AD6">
        <w:rPr>
          <w:rFonts w:ascii="Times New Roman" w:hAnsi="Times New Roman"/>
          <w:sz w:val="24"/>
          <w:szCs w:val="24"/>
          <w:lang w:eastAsia="ar-SA"/>
        </w:rPr>
        <w:t xml:space="preserve"> </w:t>
      </w:r>
      <w:r w:rsidR="006762B1" w:rsidRPr="002A3CD2">
        <w:rPr>
          <w:rFonts w:ascii="Times New Roman" w:hAnsi="Times New Roman"/>
          <w:sz w:val="24"/>
          <w:szCs w:val="24"/>
          <w:lang w:eastAsia="ar-SA"/>
        </w:rPr>
        <w:t>Наименование и количество платных образовательных услуг указывается в приложении, которое является неотъемлемой частью договора.</w:t>
      </w:r>
    </w:p>
    <w:p w:rsidR="006762B1" w:rsidRPr="002A3CD2" w:rsidRDefault="00161A0A" w:rsidP="009B548E">
      <w:pPr>
        <w:suppressAutoHyphens/>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43</w:t>
      </w:r>
      <w:r w:rsidR="006762B1" w:rsidRPr="002A3CD2">
        <w:rPr>
          <w:rFonts w:ascii="Times New Roman" w:hAnsi="Times New Roman"/>
          <w:sz w:val="24"/>
          <w:szCs w:val="24"/>
          <w:lang w:eastAsia="ar-SA"/>
        </w:rPr>
        <w:t>.</w:t>
      </w:r>
      <w:r w:rsidR="00D45C6A">
        <w:rPr>
          <w:rFonts w:ascii="Times New Roman" w:hAnsi="Times New Roman"/>
          <w:sz w:val="24"/>
          <w:szCs w:val="24"/>
          <w:lang w:eastAsia="ar-SA"/>
        </w:rPr>
        <w:t xml:space="preserve"> </w:t>
      </w:r>
      <w:r w:rsidR="006762B1" w:rsidRPr="002A3CD2">
        <w:rPr>
          <w:rFonts w:ascii="Times New Roman" w:hAnsi="Times New Roman"/>
          <w:sz w:val="24"/>
          <w:szCs w:val="24"/>
          <w:lang w:eastAsia="ar-SA"/>
        </w:rPr>
        <w:t xml:space="preserve">С работниками, участвующими в процессе предоставления платных образовательных услуг, </w:t>
      </w:r>
      <w:r w:rsidR="00A21D8C" w:rsidRPr="002A3CD2">
        <w:rPr>
          <w:rFonts w:ascii="Times New Roman" w:hAnsi="Times New Roman"/>
          <w:sz w:val="24"/>
          <w:szCs w:val="24"/>
          <w:lang w:eastAsia="ar-SA"/>
        </w:rPr>
        <w:t>оформляется дополнительное соглашение к трудовому договору, которое</w:t>
      </w:r>
      <w:r w:rsidR="006762B1" w:rsidRPr="002A3CD2">
        <w:rPr>
          <w:rFonts w:ascii="Times New Roman" w:hAnsi="Times New Roman"/>
          <w:sz w:val="24"/>
          <w:szCs w:val="24"/>
          <w:lang w:eastAsia="ar-SA"/>
        </w:rPr>
        <w:t xml:space="preserve"> вступает в силу с момента его заключения и действует до окончания исполнения сторонами обязательств.</w:t>
      </w:r>
    </w:p>
    <w:p w:rsidR="00FE1203" w:rsidRPr="002A3CD2" w:rsidRDefault="00161A0A" w:rsidP="00556B5D">
      <w:pPr>
        <w:suppressAutoHyphens/>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44</w:t>
      </w:r>
      <w:r w:rsidR="006762B1" w:rsidRPr="002A3CD2">
        <w:rPr>
          <w:rFonts w:ascii="Times New Roman" w:hAnsi="Times New Roman"/>
          <w:sz w:val="24"/>
          <w:szCs w:val="24"/>
          <w:lang w:eastAsia="ar-SA"/>
        </w:rPr>
        <w:t>.</w:t>
      </w:r>
      <w:r w:rsidR="00FE1203" w:rsidRPr="002A3CD2">
        <w:rPr>
          <w:rFonts w:ascii="Times New Roman" w:hAnsi="Times New Roman"/>
          <w:sz w:val="24"/>
          <w:szCs w:val="24"/>
          <w:lang w:eastAsia="ar-SA"/>
        </w:rPr>
        <w:t xml:space="preserve"> Тарифы на платные образовательные услуги устанавлив</w:t>
      </w:r>
      <w:r w:rsidR="00194E60" w:rsidRPr="002A3CD2">
        <w:rPr>
          <w:rFonts w:ascii="Times New Roman" w:hAnsi="Times New Roman"/>
          <w:sz w:val="24"/>
          <w:szCs w:val="24"/>
          <w:lang w:eastAsia="ar-SA"/>
        </w:rPr>
        <w:t>аются У</w:t>
      </w:r>
      <w:r w:rsidR="00FE1203" w:rsidRPr="002A3CD2">
        <w:rPr>
          <w:rFonts w:ascii="Times New Roman" w:hAnsi="Times New Roman"/>
          <w:sz w:val="24"/>
          <w:szCs w:val="24"/>
          <w:lang w:eastAsia="ar-SA"/>
        </w:rPr>
        <w:t>чредителем и утверждаются постановлением  администрации  города Покачи.</w:t>
      </w:r>
      <w:r w:rsidR="00EE4242">
        <w:rPr>
          <w:rFonts w:ascii="Times New Roman" w:hAnsi="Times New Roman"/>
          <w:sz w:val="24"/>
          <w:szCs w:val="24"/>
          <w:lang w:eastAsia="ar-SA"/>
        </w:rPr>
        <w:t xml:space="preserve"> </w:t>
      </w:r>
      <w:r w:rsidR="00FE1203" w:rsidRPr="002A3CD2">
        <w:rPr>
          <w:rFonts w:ascii="Times New Roman" w:hAnsi="Times New Roman"/>
          <w:sz w:val="24"/>
          <w:szCs w:val="24"/>
        </w:rPr>
        <w:t>Тарифы на платные образовательные услуги рассчитываются на основе экономически обоснованных затрат на их оказание с учетом необходимости уплаты налогов и сборов, а также с учетом необходимости развития и совершенствования образовательного процесса и материальной базы учреждения.</w:t>
      </w:r>
    </w:p>
    <w:p w:rsidR="00FE1203" w:rsidRPr="002A3CD2" w:rsidRDefault="00FE1203" w:rsidP="00556B5D">
      <w:pPr>
        <w:autoSpaceDE w:val="0"/>
        <w:autoSpaceDN w:val="0"/>
        <w:adjustRightInd w:val="0"/>
        <w:spacing w:after="0" w:line="240" w:lineRule="auto"/>
        <w:jc w:val="both"/>
        <w:rPr>
          <w:rFonts w:ascii="Times New Roman" w:hAnsi="Times New Roman"/>
          <w:sz w:val="24"/>
          <w:szCs w:val="24"/>
        </w:rPr>
      </w:pPr>
      <w:r w:rsidRPr="002A3CD2">
        <w:rPr>
          <w:rFonts w:ascii="Times New Roman" w:hAnsi="Times New Roman"/>
          <w:sz w:val="24"/>
          <w:szCs w:val="24"/>
        </w:rPr>
        <w:t>Учреждение, осуществляющее образовательную деятельность, вправе снизить стоимость платных образовательных услуг по договору об оказании платных образовательных услуг с учетом покрытия недостающей стоимости платных образовательных услуг за счет собственных средств этой организации, в том числе средств, полученных от приносящей доход деятельности, добровольных пожертвований и целевых взносов физических и (или) юридических лиц. Основания и порядок снижения стоимости платных образовательных услуг устанавливаются локальным нормативным актом и доводятся до сведения родителей (законных представителей).</w:t>
      </w:r>
    </w:p>
    <w:p w:rsidR="00B40EBC" w:rsidRDefault="00161A0A" w:rsidP="009B548E">
      <w:pPr>
        <w:suppressAutoHyphens/>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45</w:t>
      </w:r>
      <w:r w:rsidR="006762B1" w:rsidRPr="002A3CD2">
        <w:rPr>
          <w:rFonts w:ascii="Times New Roman" w:hAnsi="Times New Roman"/>
          <w:sz w:val="24"/>
          <w:szCs w:val="24"/>
          <w:lang w:eastAsia="ar-SA"/>
        </w:rPr>
        <w:t>.</w:t>
      </w:r>
      <w:r w:rsidR="00D45C6A">
        <w:rPr>
          <w:rFonts w:ascii="Times New Roman" w:hAnsi="Times New Roman"/>
          <w:sz w:val="24"/>
          <w:szCs w:val="24"/>
          <w:lang w:eastAsia="ar-SA"/>
        </w:rPr>
        <w:t xml:space="preserve"> </w:t>
      </w:r>
      <w:r w:rsidR="006762B1" w:rsidRPr="002A3CD2">
        <w:rPr>
          <w:rFonts w:ascii="Times New Roman" w:hAnsi="Times New Roman"/>
          <w:sz w:val="24"/>
          <w:szCs w:val="24"/>
          <w:lang w:eastAsia="ar-SA"/>
        </w:rPr>
        <w:t xml:space="preserve">Оказание </w:t>
      </w:r>
      <w:r w:rsidR="00727E21" w:rsidRPr="002A3CD2">
        <w:rPr>
          <w:rFonts w:ascii="Times New Roman" w:hAnsi="Times New Roman"/>
          <w:sz w:val="24"/>
          <w:szCs w:val="24"/>
          <w:lang w:eastAsia="ar-SA"/>
        </w:rPr>
        <w:t>у</w:t>
      </w:r>
      <w:r w:rsidR="006762B1" w:rsidRPr="002A3CD2">
        <w:rPr>
          <w:rFonts w:ascii="Times New Roman" w:hAnsi="Times New Roman"/>
          <w:sz w:val="24"/>
          <w:szCs w:val="24"/>
          <w:lang w:eastAsia="ar-SA"/>
        </w:rPr>
        <w:t>чреждением платных образовательных услуг рассматривается как приносящая</w:t>
      </w:r>
      <w:r w:rsidR="00B40EBC">
        <w:rPr>
          <w:rFonts w:ascii="Times New Roman" w:hAnsi="Times New Roman"/>
          <w:sz w:val="24"/>
          <w:szCs w:val="24"/>
          <w:lang w:eastAsia="ar-SA"/>
        </w:rPr>
        <w:t xml:space="preserve"> доход деятельность, а плата за платные образовательные услуги – как средства, полученные от реализации платных образовательных услуг.</w:t>
      </w:r>
    </w:p>
    <w:p w:rsidR="006762B1" w:rsidRPr="002A3CD2" w:rsidRDefault="00161A0A" w:rsidP="009B548E">
      <w:pPr>
        <w:suppressAutoHyphens/>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46</w:t>
      </w:r>
      <w:r w:rsidR="006762B1" w:rsidRPr="002A3CD2">
        <w:rPr>
          <w:rFonts w:ascii="Times New Roman" w:hAnsi="Times New Roman"/>
          <w:sz w:val="24"/>
          <w:szCs w:val="24"/>
          <w:lang w:eastAsia="ar-SA"/>
        </w:rPr>
        <w:t>.</w:t>
      </w:r>
      <w:r w:rsidR="00D45C6A">
        <w:rPr>
          <w:rFonts w:ascii="Times New Roman" w:hAnsi="Times New Roman"/>
          <w:sz w:val="24"/>
          <w:szCs w:val="24"/>
          <w:lang w:eastAsia="ar-SA"/>
        </w:rPr>
        <w:t xml:space="preserve"> </w:t>
      </w:r>
      <w:r w:rsidR="006762B1" w:rsidRPr="002A3CD2">
        <w:rPr>
          <w:rFonts w:ascii="Times New Roman" w:hAnsi="Times New Roman"/>
          <w:sz w:val="24"/>
          <w:szCs w:val="24"/>
          <w:lang w:eastAsia="ar-SA"/>
        </w:rPr>
        <w:t>Порядок оказания платных</w:t>
      </w:r>
      <w:r w:rsidR="00FB7B7A" w:rsidRPr="002A3CD2">
        <w:rPr>
          <w:rFonts w:ascii="Times New Roman" w:hAnsi="Times New Roman"/>
          <w:sz w:val="24"/>
          <w:szCs w:val="24"/>
          <w:lang w:eastAsia="ar-SA"/>
        </w:rPr>
        <w:t xml:space="preserve"> образовательных</w:t>
      </w:r>
      <w:r w:rsidR="006762B1" w:rsidRPr="002A3CD2">
        <w:rPr>
          <w:rFonts w:ascii="Times New Roman" w:hAnsi="Times New Roman"/>
          <w:sz w:val="24"/>
          <w:szCs w:val="24"/>
          <w:lang w:eastAsia="ar-SA"/>
        </w:rPr>
        <w:t xml:space="preserve"> услуг регламентируется законодательством.</w:t>
      </w:r>
    </w:p>
    <w:p w:rsidR="006762B1" w:rsidRPr="002A3CD2" w:rsidRDefault="001D14B9" w:rsidP="009B548E">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Руководитель</w:t>
      </w:r>
      <w:r w:rsidR="00EE4242">
        <w:rPr>
          <w:rFonts w:ascii="Times New Roman" w:hAnsi="Times New Roman"/>
          <w:sz w:val="24"/>
          <w:szCs w:val="24"/>
          <w:lang w:eastAsia="ar-SA"/>
        </w:rPr>
        <w:t xml:space="preserve"> </w:t>
      </w:r>
      <w:r w:rsidR="00727E21" w:rsidRPr="002A3CD2">
        <w:rPr>
          <w:rFonts w:ascii="Times New Roman" w:hAnsi="Times New Roman"/>
          <w:sz w:val="24"/>
          <w:szCs w:val="24"/>
          <w:lang w:eastAsia="ar-SA"/>
        </w:rPr>
        <w:t>у</w:t>
      </w:r>
      <w:r w:rsidR="006762B1" w:rsidRPr="002A3CD2">
        <w:rPr>
          <w:rFonts w:ascii="Times New Roman" w:hAnsi="Times New Roman"/>
          <w:sz w:val="24"/>
          <w:szCs w:val="24"/>
          <w:lang w:eastAsia="ar-SA"/>
        </w:rPr>
        <w:t>чреждения:</w:t>
      </w:r>
    </w:p>
    <w:p w:rsidR="006762B1" w:rsidRPr="002A3CD2" w:rsidRDefault="00203131" w:rsidP="009B548E">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1)</w:t>
      </w:r>
      <w:r w:rsidR="006762B1" w:rsidRPr="002A3CD2">
        <w:rPr>
          <w:rFonts w:ascii="Times New Roman" w:hAnsi="Times New Roman"/>
          <w:sz w:val="24"/>
          <w:szCs w:val="24"/>
          <w:lang w:eastAsia="ar-SA"/>
        </w:rPr>
        <w:t xml:space="preserve"> издает приказ об определенных видах услуг и назначает лицо, ответственное  по  </w:t>
      </w:r>
      <w:r w:rsidR="00727E21" w:rsidRPr="002A3CD2">
        <w:rPr>
          <w:rFonts w:ascii="Times New Roman" w:hAnsi="Times New Roman"/>
          <w:sz w:val="24"/>
          <w:szCs w:val="24"/>
          <w:lang w:eastAsia="ar-SA"/>
        </w:rPr>
        <w:t>у</w:t>
      </w:r>
      <w:r w:rsidR="006762B1" w:rsidRPr="002A3CD2">
        <w:rPr>
          <w:rFonts w:ascii="Times New Roman" w:hAnsi="Times New Roman"/>
          <w:sz w:val="24"/>
          <w:szCs w:val="24"/>
          <w:lang w:eastAsia="ar-SA"/>
        </w:rPr>
        <w:t xml:space="preserve">чреждению за организацию платных образовательных  услуг; </w:t>
      </w:r>
    </w:p>
    <w:p w:rsidR="006762B1" w:rsidRPr="002A3CD2" w:rsidRDefault="00203131" w:rsidP="009B548E">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2)</w:t>
      </w:r>
      <w:r w:rsidR="006762B1" w:rsidRPr="002A3CD2">
        <w:rPr>
          <w:rFonts w:ascii="Times New Roman" w:hAnsi="Times New Roman"/>
          <w:sz w:val="24"/>
          <w:szCs w:val="24"/>
          <w:lang w:eastAsia="ar-SA"/>
        </w:rPr>
        <w:t xml:space="preserve"> оформляет трудовые отношения с работниками </w:t>
      </w:r>
      <w:r w:rsidR="00727E21" w:rsidRPr="002A3CD2">
        <w:rPr>
          <w:rFonts w:ascii="Times New Roman" w:hAnsi="Times New Roman"/>
          <w:sz w:val="24"/>
          <w:szCs w:val="24"/>
          <w:lang w:eastAsia="ar-SA"/>
        </w:rPr>
        <w:t>у</w:t>
      </w:r>
      <w:r w:rsidR="006762B1" w:rsidRPr="002A3CD2">
        <w:rPr>
          <w:rFonts w:ascii="Times New Roman" w:hAnsi="Times New Roman"/>
          <w:sz w:val="24"/>
          <w:szCs w:val="24"/>
          <w:lang w:eastAsia="ar-SA"/>
        </w:rPr>
        <w:t xml:space="preserve">чреждения и привлеченными специалистами со стороны;  </w:t>
      </w:r>
    </w:p>
    <w:p w:rsidR="006762B1" w:rsidRPr="002A3CD2" w:rsidRDefault="00203131" w:rsidP="009B548E">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3)</w:t>
      </w:r>
      <w:r w:rsidR="006762B1" w:rsidRPr="002A3CD2">
        <w:rPr>
          <w:rFonts w:ascii="Times New Roman" w:hAnsi="Times New Roman"/>
          <w:sz w:val="24"/>
          <w:szCs w:val="24"/>
          <w:lang w:eastAsia="ar-SA"/>
        </w:rPr>
        <w:t xml:space="preserve"> проводит анкетирование  родителей  с целью выявления потребности в услугах;</w:t>
      </w:r>
    </w:p>
    <w:p w:rsidR="006762B1" w:rsidRPr="002A3CD2" w:rsidRDefault="00203131" w:rsidP="009B548E">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4)</w:t>
      </w:r>
      <w:r w:rsidR="006762B1" w:rsidRPr="002A3CD2">
        <w:rPr>
          <w:rFonts w:ascii="Times New Roman" w:hAnsi="Times New Roman"/>
          <w:sz w:val="24"/>
          <w:szCs w:val="24"/>
          <w:lang w:eastAsia="ar-SA"/>
        </w:rPr>
        <w:t xml:space="preserve"> заключает договоры с родителями (законными представителями);</w:t>
      </w:r>
    </w:p>
    <w:p w:rsidR="006762B1" w:rsidRPr="002A3CD2" w:rsidRDefault="00203131" w:rsidP="009B548E">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lastRenderedPageBreak/>
        <w:t>5)</w:t>
      </w:r>
      <w:r w:rsidR="006762B1" w:rsidRPr="002A3CD2">
        <w:rPr>
          <w:rFonts w:ascii="Times New Roman" w:hAnsi="Times New Roman"/>
          <w:sz w:val="24"/>
          <w:szCs w:val="24"/>
          <w:lang w:eastAsia="ar-SA"/>
        </w:rPr>
        <w:t xml:space="preserve"> утверждает график предоставлени</w:t>
      </w:r>
      <w:r w:rsidR="00417186" w:rsidRPr="002A3CD2">
        <w:rPr>
          <w:rFonts w:ascii="Times New Roman" w:hAnsi="Times New Roman"/>
          <w:sz w:val="24"/>
          <w:szCs w:val="24"/>
          <w:lang w:eastAsia="ar-SA"/>
        </w:rPr>
        <w:t>я платных образовательных услуг (</w:t>
      </w:r>
      <w:r w:rsidR="006762B1" w:rsidRPr="002A3CD2">
        <w:rPr>
          <w:rFonts w:ascii="Times New Roman" w:hAnsi="Times New Roman"/>
          <w:sz w:val="24"/>
          <w:szCs w:val="24"/>
          <w:lang w:eastAsia="ar-SA"/>
        </w:rPr>
        <w:t>все платные образовательные услуги предоставляютс</w:t>
      </w:r>
      <w:r w:rsidR="00417186" w:rsidRPr="002A3CD2">
        <w:rPr>
          <w:rFonts w:ascii="Times New Roman" w:hAnsi="Times New Roman"/>
          <w:sz w:val="24"/>
          <w:szCs w:val="24"/>
          <w:lang w:eastAsia="ar-SA"/>
        </w:rPr>
        <w:t>я в свободное от  непосредственно образовательной деятельности время)</w:t>
      </w:r>
      <w:r w:rsidR="006762B1" w:rsidRPr="002A3CD2">
        <w:rPr>
          <w:rFonts w:ascii="Times New Roman" w:hAnsi="Times New Roman"/>
          <w:sz w:val="24"/>
          <w:szCs w:val="24"/>
          <w:lang w:eastAsia="ar-SA"/>
        </w:rPr>
        <w:t>;</w:t>
      </w:r>
    </w:p>
    <w:p w:rsidR="006762B1" w:rsidRPr="002A3CD2" w:rsidRDefault="00203131" w:rsidP="009B548E">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6)</w:t>
      </w:r>
      <w:r w:rsidR="006762B1" w:rsidRPr="002A3CD2">
        <w:rPr>
          <w:rFonts w:ascii="Times New Roman" w:hAnsi="Times New Roman"/>
          <w:sz w:val="24"/>
          <w:szCs w:val="24"/>
          <w:lang w:eastAsia="ar-SA"/>
        </w:rPr>
        <w:t xml:space="preserve"> создает условия для проведения занятий в соответствии с действующими санитарными правилами и нормами;</w:t>
      </w:r>
    </w:p>
    <w:p w:rsidR="006762B1" w:rsidRPr="002A3CD2" w:rsidRDefault="00203131" w:rsidP="009B548E">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7)</w:t>
      </w:r>
      <w:r w:rsidR="006762B1" w:rsidRPr="002A3CD2">
        <w:rPr>
          <w:rFonts w:ascii="Times New Roman" w:hAnsi="Times New Roman"/>
          <w:sz w:val="24"/>
          <w:szCs w:val="24"/>
          <w:lang w:eastAsia="ar-SA"/>
        </w:rPr>
        <w:t xml:space="preserve"> разрабатывает и утверждает положение о расходовании внебюджетных средств;</w:t>
      </w:r>
    </w:p>
    <w:p w:rsidR="006762B1" w:rsidRPr="002A3CD2" w:rsidRDefault="00203131" w:rsidP="009B548E">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8)</w:t>
      </w:r>
      <w:r w:rsidR="006762B1" w:rsidRPr="002A3CD2">
        <w:rPr>
          <w:rFonts w:ascii="Times New Roman" w:hAnsi="Times New Roman"/>
          <w:sz w:val="24"/>
          <w:szCs w:val="24"/>
          <w:lang w:eastAsia="ar-SA"/>
        </w:rPr>
        <w:t xml:space="preserve"> самостоятельно распоряжается в соответствии с законодательством Российской Федерации средствами, полученными за счет внебюджетных источников.</w:t>
      </w:r>
    </w:p>
    <w:p w:rsidR="004C7C50" w:rsidRPr="002A3CD2" w:rsidRDefault="00161A0A" w:rsidP="009B548E">
      <w:pPr>
        <w:tabs>
          <w:tab w:val="left" w:pos="369"/>
          <w:tab w:val="left" w:pos="709"/>
        </w:tabs>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47</w:t>
      </w:r>
      <w:r w:rsidR="004C7C50" w:rsidRPr="002A3CD2">
        <w:rPr>
          <w:rFonts w:ascii="Times New Roman" w:hAnsi="Times New Roman"/>
          <w:sz w:val="24"/>
          <w:szCs w:val="24"/>
          <w:lang w:eastAsia="ar-SA"/>
        </w:rPr>
        <w:t>. Для ведения деятельности по оказанию платных образовательных услуг в учреждении разрабатываются и принимаются следующие нормативные документы:</w:t>
      </w:r>
    </w:p>
    <w:p w:rsidR="004C7C50" w:rsidRPr="002A3CD2" w:rsidRDefault="004C7C50" w:rsidP="009B548E">
      <w:pPr>
        <w:widowControl w:val="0"/>
        <w:shd w:val="clear" w:color="auto" w:fill="FFFFFF"/>
        <w:autoSpaceDE w:val="0"/>
        <w:autoSpaceDN w:val="0"/>
        <w:adjustRightInd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1) программы на каждый вид услуги, согласованные педагогическим или методическим советом;</w:t>
      </w:r>
    </w:p>
    <w:p w:rsidR="004C7C50" w:rsidRPr="002A3CD2" w:rsidRDefault="004C7C50" w:rsidP="009B548E">
      <w:pPr>
        <w:widowControl w:val="0"/>
        <w:shd w:val="clear" w:color="auto" w:fill="FFFFFF"/>
        <w:autoSpaceDE w:val="0"/>
        <w:autoSpaceDN w:val="0"/>
        <w:adjustRightInd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 xml:space="preserve">2) договоры </w:t>
      </w:r>
      <w:r w:rsidR="000C1615" w:rsidRPr="002A3CD2">
        <w:rPr>
          <w:rFonts w:ascii="Times New Roman" w:hAnsi="Times New Roman"/>
          <w:sz w:val="24"/>
          <w:szCs w:val="24"/>
          <w:lang w:eastAsia="ar-SA"/>
        </w:rPr>
        <w:t xml:space="preserve">о предоставлении платных образовательных услуг </w:t>
      </w:r>
      <w:r w:rsidRPr="002A3CD2">
        <w:rPr>
          <w:rFonts w:ascii="Times New Roman" w:hAnsi="Times New Roman"/>
          <w:sz w:val="24"/>
          <w:szCs w:val="24"/>
          <w:lang w:eastAsia="ar-SA"/>
        </w:rPr>
        <w:t>с родителями (законными представителями) – заказчиками услуг.</w:t>
      </w:r>
    </w:p>
    <w:p w:rsidR="006762B1" w:rsidRPr="002A3CD2" w:rsidRDefault="00161A0A" w:rsidP="009B548E">
      <w:pPr>
        <w:suppressAutoHyphens/>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48</w:t>
      </w:r>
      <w:r w:rsidR="006762B1" w:rsidRPr="002A3CD2">
        <w:rPr>
          <w:rFonts w:ascii="Times New Roman" w:hAnsi="Times New Roman"/>
          <w:sz w:val="24"/>
          <w:szCs w:val="24"/>
          <w:lang w:eastAsia="ar-SA"/>
        </w:rPr>
        <w:t>.</w:t>
      </w:r>
      <w:r w:rsidR="00DD5630">
        <w:rPr>
          <w:rFonts w:ascii="Times New Roman" w:hAnsi="Times New Roman"/>
          <w:sz w:val="24"/>
          <w:szCs w:val="24"/>
          <w:lang w:eastAsia="ar-SA"/>
        </w:rPr>
        <w:t xml:space="preserve"> </w:t>
      </w:r>
      <w:r w:rsidR="006762B1" w:rsidRPr="002A3CD2">
        <w:rPr>
          <w:rFonts w:ascii="Times New Roman" w:hAnsi="Times New Roman"/>
          <w:sz w:val="24"/>
          <w:szCs w:val="24"/>
          <w:lang w:eastAsia="ar-SA"/>
        </w:rPr>
        <w:t xml:space="preserve">Доходы, полученные </w:t>
      </w:r>
      <w:r w:rsidR="00727E21" w:rsidRPr="002A3CD2">
        <w:rPr>
          <w:rFonts w:ascii="Times New Roman" w:hAnsi="Times New Roman"/>
          <w:sz w:val="24"/>
          <w:szCs w:val="24"/>
          <w:lang w:eastAsia="ar-SA"/>
        </w:rPr>
        <w:t>у</w:t>
      </w:r>
      <w:r w:rsidR="006762B1" w:rsidRPr="002A3CD2">
        <w:rPr>
          <w:rFonts w:ascii="Times New Roman" w:hAnsi="Times New Roman"/>
          <w:sz w:val="24"/>
          <w:szCs w:val="24"/>
          <w:lang w:eastAsia="ar-SA"/>
        </w:rPr>
        <w:t>чреждением от  иной приносящей доход деятельности и приобретенное за счет этих доходов имуще</w:t>
      </w:r>
      <w:r w:rsidR="00727E21" w:rsidRPr="002A3CD2">
        <w:rPr>
          <w:rFonts w:ascii="Times New Roman" w:hAnsi="Times New Roman"/>
          <w:sz w:val="24"/>
          <w:szCs w:val="24"/>
          <w:lang w:eastAsia="ar-SA"/>
        </w:rPr>
        <w:t>ство, поступают в распоряжение у</w:t>
      </w:r>
      <w:r w:rsidR="006762B1" w:rsidRPr="002A3CD2">
        <w:rPr>
          <w:rFonts w:ascii="Times New Roman" w:hAnsi="Times New Roman"/>
          <w:sz w:val="24"/>
          <w:szCs w:val="24"/>
          <w:lang w:eastAsia="ar-SA"/>
        </w:rPr>
        <w:t>чреждения, учитываются на отдельном балансе.</w:t>
      </w:r>
    </w:p>
    <w:p w:rsidR="006762B1" w:rsidRPr="002A3CD2" w:rsidRDefault="00161A0A" w:rsidP="009B548E">
      <w:pPr>
        <w:suppressAutoHyphens/>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49</w:t>
      </w:r>
      <w:r w:rsidR="006762B1" w:rsidRPr="002A3CD2">
        <w:rPr>
          <w:rFonts w:ascii="Times New Roman" w:hAnsi="Times New Roman"/>
          <w:sz w:val="24"/>
          <w:szCs w:val="24"/>
          <w:lang w:eastAsia="ar-SA"/>
        </w:rPr>
        <w:t>.</w:t>
      </w:r>
      <w:r w:rsidR="00DD5630">
        <w:rPr>
          <w:rFonts w:ascii="Times New Roman" w:hAnsi="Times New Roman"/>
          <w:sz w:val="24"/>
          <w:szCs w:val="24"/>
          <w:lang w:eastAsia="ar-SA"/>
        </w:rPr>
        <w:t xml:space="preserve"> </w:t>
      </w:r>
      <w:r w:rsidR="006762B1" w:rsidRPr="002A3CD2">
        <w:rPr>
          <w:rFonts w:ascii="Times New Roman" w:hAnsi="Times New Roman"/>
          <w:sz w:val="24"/>
          <w:szCs w:val="24"/>
          <w:lang w:eastAsia="ar-SA"/>
        </w:rPr>
        <w:t xml:space="preserve">Привлечение </w:t>
      </w:r>
      <w:r w:rsidR="00727E21" w:rsidRPr="002A3CD2">
        <w:rPr>
          <w:rFonts w:ascii="Times New Roman" w:hAnsi="Times New Roman"/>
          <w:sz w:val="24"/>
          <w:szCs w:val="24"/>
          <w:lang w:eastAsia="ar-SA"/>
        </w:rPr>
        <w:t>у</w:t>
      </w:r>
      <w:r w:rsidR="006762B1" w:rsidRPr="002A3CD2">
        <w:rPr>
          <w:rFonts w:ascii="Times New Roman" w:hAnsi="Times New Roman"/>
          <w:sz w:val="24"/>
          <w:szCs w:val="24"/>
          <w:lang w:eastAsia="ar-SA"/>
        </w:rPr>
        <w:t>чреждением дополнительных средств,</w:t>
      </w:r>
      <w:r w:rsidR="00E029F9" w:rsidRPr="002A3CD2">
        <w:rPr>
          <w:rFonts w:ascii="Times New Roman" w:hAnsi="Times New Roman"/>
          <w:sz w:val="24"/>
          <w:szCs w:val="24"/>
          <w:lang w:eastAsia="ar-SA"/>
        </w:rPr>
        <w:t xml:space="preserve"> за исключением доходов от платной деятельности при выполнении муниципального задания,</w:t>
      </w:r>
      <w:r w:rsidR="006762B1" w:rsidRPr="002A3CD2">
        <w:rPr>
          <w:rFonts w:ascii="Times New Roman" w:hAnsi="Times New Roman"/>
          <w:sz w:val="24"/>
          <w:szCs w:val="24"/>
          <w:lang w:eastAsia="ar-SA"/>
        </w:rPr>
        <w:t xml:space="preserve"> не влечет за собой снижение нормативов и (или) абсолютных размеров финансового обеспечения его деятельности за счет средств </w:t>
      </w:r>
      <w:r w:rsidR="00194E60" w:rsidRPr="002A3CD2">
        <w:rPr>
          <w:rFonts w:ascii="Times New Roman" w:hAnsi="Times New Roman"/>
          <w:sz w:val="24"/>
          <w:szCs w:val="24"/>
          <w:lang w:eastAsia="ar-SA"/>
        </w:rPr>
        <w:t>Учредителя</w:t>
      </w:r>
      <w:r w:rsidR="006762B1" w:rsidRPr="002A3CD2">
        <w:rPr>
          <w:rFonts w:ascii="Times New Roman" w:hAnsi="Times New Roman"/>
          <w:sz w:val="24"/>
          <w:szCs w:val="24"/>
          <w:lang w:eastAsia="ar-SA"/>
        </w:rPr>
        <w:t>.</w:t>
      </w:r>
      <w:r w:rsidR="006762B1" w:rsidRPr="002A3CD2">
        <w:rPr>
          <w:rFonts w:ascii="Times New Roman" w:hAnsi="Times New Roman"/>
          <w:sz w:val="24"/>
          <w:szCs w:val="24"/>
          <w:lang w:eastAsia="ar-SA"/>
        </w:rPr>
        <w:tab/>
      </w:r>
    </w:p>
    <w:p w:rsidR="006762B1" w:rsidRPr="002A3CD2" w:rsidRDefault="00161A0A" w:rsidP="009B548E">
      <w:pPr>
        <w:suppressAutoHyphens/>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50</w:t>
      </w:r>
      <w:r w:rsidR="006762B1" w:rsidRPr="002A3CD2">
        <w:rPr>
          <w:rFonts w:ascii="Times New Roman" w:hAnsi="Times New Roman"/>
          <w:sz w:val="24"/>
          <w:szCs w:val="24"/>
          <w:lang w:eastAsia="ar-SA"/>
        </w:rPr>
        <w:t>.</w:t>
      </w:r>
      <w:r w:rsidR="00DD5630">
        <w:rPr>
          <w:rFonts w:ascii="Times New Roman" w:hAnsi="Times New Roman"/>
          <w:sz w:val="24"/>
          <w:szCs w:val="24"/>
          <w:lang w:eastAsia="ar-SA"/>
        </w:rPr>
        <w:t xml:space="preserve"> </w:t>
      </w:r>
      <w:r w:rsidR="006762B1" w:rsidRPr="002A3CD2">
        <w:rPr>
          <w:rFonts w:ascii="Times New Roman" w:hAnsi="Times New Roman"/>
          <w:sz w:val="24"/>
          <w:szCs w:val="24"/>
          <w:lang w:eastAsia="ar-SA"/>
        </w:rPr>
        <w:t>Порядок ведения бухгалтерского, стат</w:t>
      </w:r>
      <w:r w:rsidR="00727E21" w:rsidRPr="002A3CD2">
        <w:rPr>
          <w:rFonts w:ascii="Times New Roman" w:hAnsi="Times New Roman"/>
          <w:sz w:val="24"/>
          <w:szCs w:val="24"/>
          <w:lang w:eastAsia="ar-SA"/>
        </w:rPr>
        <w:t>истического учета, отчетности  у</w:t>
      </w:r>
      <w:r w:rsidR="006762B1" w:rsidRPr="002A3CD2">
        <w:rPr>
          <w:rFonts w:ascii="Times New Roman" w:hAnsi="Times New Roman"/>
          <w:sz w:val="24"/>
          <w:szCs w:val="24"/>
          <w:lang w:eastAsia="ar-SA"/>
        </w:rPr>
        <w:t>чреждением осуществляется  в соответствии с действующим законодательством.</w:t>
      </w:r>
    </w:p>
    <w:p w:rsidR="00793FE4" w:rsidRPr="002A3CD2" w:rsidRDefault="00793FE4" w:rsidP="009B548E">
      <w:pPr>
        <w:spacing w:after="0" w:line="240" w:lineRule="auto"/>
        <w:ind w:firstLine="709"/>
        <w:jc w:val="both"/>
        <w:rPr>
          <w:rFonts w:ascii="Times New Roman" w:hAnsi="Times New Roman"/>
          <w:sz w:val="24"/>
          <w:szCs w:val="24"/>
        </w:rPr>
      </w:pPr>
    </w:p>
    <w:p w:rsidR="00793FE4" w:rsidRPr="002A3CD2" w:rsidRDefault="00793FE4" w:rsidP="009B548E">
      <w:pPr>
        <w:suppressAutoHyphens/>
        <w:autoSpaceDE w:val="0"/>
        <w:spacing w:after="0" w:line="240" w:lineRule="auto"/>
        <w:ind w:firstLine="709"/>
        <w:rPr>
          <w:rFonts w:ascii="Times New Roman" w:hAnsi="Times New Roman"/>
          <w:b/>
          <w:sz w:val="24"/>
          <w:szCs w:val="24"/>
          <w:lang w:eastAsia="ar-SA"/>
        </w:rPr>
      </w:pPr>
      <w:r w:rsidRPr="002A3CD2">
        <w:rPr>
          <w:rFonts w:ascii="Times New Roman" w:hAnsi="Times New Roman"/>
          <w:sz w:val="24"/>
          <w:szCs w:val="24"/>
          <w:lang w:eastAsia="ar-SA"/>
        </w:rPr>
        <w:t>Статья 4.</w:t>
      </w:r>
      <w:r w:rsidRPr="002A3CD2">
        <w:rPr>
          <w:rFonts w:ascii="Times New Roman" w:hAnsi="Times New Roman"/>
          <w:b/>
          <w:sz w:val="24"/>
          <w:szCs w:val="24"/>
          <w:lang w:eastAsia="ar-SA"/>
        </w:rPr>
        <w:t xml:space="preserve"> Права и обязанности участников образовательного процесса</w:t>
      </w:r>
    </w:p>
    <w:p w:rsidR="00793FE4" w:rsidRPr="002A3CD2" w:rsidRDefault="00793FE4" w:rsidP="009B548E">
      <w:pPr>
        <w:suppressAutoHyphens/>
        <w:autoSpaceDE w:val="0"/>
        <w:spacing w:after="0" w:line="240" w:lineRule="auto"/>
        <w:ind w:firstLine="709"/>
        <w:jc w:val="both"/>
        <w:rPr>
          <w:rFonts w:ascii="Times New Roman" w:hAnsi="Times New Roman"/>
          <w:b/>
          <w:sz w:val="24"/>
          <w:szCs w:val="24"/>
          <w:lang w:eastAsia="ar-SA"/>
        </w:rPr>
      </w:pPr>
    </w:p>
    <w:p w:rsidR="00793FE4" w:rsidRPr="002A3CD2" w:rsidRDefault="00793FE4" w:rsidP="009B548E">
      <w:pPr>
        <w:suppressAutoHyphens/>
        <w:autoSpaceDE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1.</w:t>
      </w:r>
      <w:r w:rsidR="00DD5630">
        <w:rPr>
          <w:rFonts w:ascii="Times New Roman" w:hAnsi="Times New Roman"/>
          <w:sz w:val="24"/>
          <w:szCs w:val="24"/>
          <w:lang w:eastAsia="ar-SA"/>
        </w:rPr>
        <w:t xml:space="preserve"> </w:t>
      </w:r>
      <w:r w:rsidRPr="002A3CD2">
        <w:rPr>
          <w:rFonts w:ascii="Times New Roman" w:hAnsi="Times New Roman"/>
          <w:sz w:val="24"/>
          <w:szCs w:val="24"/>
          <w:lang w:eastAsia="ar-SA"/>
        </w:rPr>
        <w:t xml:space="preserve">Участниками образовательного процесса </w:t>
      </w:r>
      <w:r w:rsidR="00727E21" w:rsidRPr="002A3CD2">
        <w:rPr>
          <w:rFonts w:ascii="Times New Roman" w:hAnsi="Times New Roman"/>
          <w:sz w:val="24"/>
          <w:szCs w:val="24"/>
          <w:lang w:eastAsia="ar-SA"/>
        </w:rPr>
        <w:t>у</w:t>
      </w:r>
      <w:r w:rsidRPr="002A3CD2">
        <w:rPr>
          <w:rFonts w:ascii="Times New Roman" w:hAnsi="Times New Roman"/>
          <w:sz w:val="24"/>
          <w:szCs w:val="24"/>
          <w:lang w:eastAsia="ar-SA"/>
        </w:rPr>
        <w:t>чреждения являются воспитанники, их родители (законные представители), педагог</w:t>
      </w:r>
      <w:r w:rsidR="00727E21" w:rsidRPr="002A3CD2">
        <w:rPr>
          <w:rFonts w:ascii="Times New Roman" w:hAnsi="Times New Roman"/>
          <w:sz w:val="24"/>
          <w:szCs w:val="24"/>
          <w:lang w:eastAsia="ar-SA"/>
        </w:rPr>
        <w:t>ические работники и сотрудники у</w:t>
      </w:r>
      <w:r w:rsidRPr="002A3CD2">
        <w:rPr>
          <w:rFonts w:ascii="Times New Roman" w:hAnsi="Times New Roman"/>
          <w:sz w:val="24"/>
          <w:szCs w:val="24"/>
          <w:lang w:eastAsia="ar-SA"/>
        </w:rPr>
        <w:t>чреждения.</w:t>
      </w:r>
    </w:p>
    <w:p w:rsidR="00793FE4" w:rsidRPr="002A3CD2" w:rsidRDefault="00793FE4" w:rsidP="009B548E">
      <w:pPr>
        <w:suppressAutoHyphens/>
        <w:autoSpaceDE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2.</w:t>
      </w:r>
      <w:r w:rsidR="00DD5630">
        <w:rPr>
          <w:rFonts w:ascii="Times New Roman" w:hAnsi="Times New Roman"/>
          <w:sz w:val="24"/>
          <w:szCs w:val="24"/>
          <w:lang w:eastAsia="ar-SA"/>
        </w:rPr>
        <w:t xml:space="preserve"> </w:t>
      </w:r>
      <w:r w:rsidRPr="002A3CD2">
        <w:rPr>
          <w:rFonts w:ascii="Times New Roman" w:hAnsi="Times New Roman"/>
          <w:sz w:val="24"/>
          <w:szCs w:val="24"/>
          <w:lang w:eastAsia="ar-SA"/>
        </w:rPr>
        <w:t xml:space="preserve">Права ребенка охраняются Конституцией Российской Федерации, Конвенцией ООН о правах ребенка, действующим законодательством Российской Федерации, а также </w:t>
      </w:r>
      <w:r w:rsidR="00727E21" w:rsidRPr="002A3CD2">
        <w:rPr>
          <w:rFonts w:ascii="Times New Roman" w:hAnsi="Times New Roman"/>
          <w:sz w:val="24"/>
          <w:szCs w:val="24"/>
          <w:lang w:eastAsia="ar-SA"/>
        </w:rPr>
        <w:t>договором, заключенным между у</w:t>
      </w:r>
      <w:r w:rsidRPr="002A3CD2">
        <w:rPr>
          <w:rFonts w:ascii="Times New Roman" w:hAnsi="Times New Roman"/>
          <w:sz w:val="24"/>
          <w:szCs w:val="24"/>
          <w:lang w:eastAsia="ar-SA"/>
        </w:rPr>
        <w:t>чреждением и родителями (законными представителями) ребенка.</w:t>
      </w:r>
    </w:p>
    <w:p w:rsidR="00793FE4" w:rsidRPr="002A3CD2" w:rsidRDefault="00793FE4" w:rsidP="009B548E">
      <w:pPr>
        <w:suppressAutoHyphens/>
        <w:autoSpaceDE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3</w:t>
      </w:r>
      <w:r w:rsidR="00727E21" w:rsidRPr="002A3CD2">
        <w:rPr>
          <w:rFonts w:ascii="Times New Roman" w:hAnsi="Times New Roman"/>
          <w:sz w:val="24"/>
          <w:szCs w:val="24"/>
          <w:lang w:eastAsia="ar-SA"/>
        </w:rPr>
        <w:t>.</w:t>
      </w:r>
      <w:r w:rsidR="00DD5630">
        <w:rPr>
          <w:rFonts w:ascii="Times New Roman" w:hAnsi="Times New Roman"/>
          <w:sz w:val="24"/>
          <w:szCs w:val="24"/>
          <w:lang w:eastAsia="ar-SA"/>
        </w:rPr>
        <w:t xml:space="preserve"> </w:t>
      </w:r>
      <w:r w:rsidR="00727E21" w:rsidRPr="002A3CD2">
        <w:rPr>
          <w:rFonts w:ascii="Times New Roman" w:hAnsi="Times New Roman"/>
          <w:sz w:val="24"/>
          <w:szCs w:val="24"/>
          <w:lang w:eastAsia="ar-SA"/>
        </w:rPr>
        <w:t>Отношения ребёнка и персонала у</w:t>
      </w:r>
      <w:r w:rsidRPr="002A3CD2">
        <w:rPr>
          <w:rFonts w:ascii="Times New Roman" w:hAnsi="Times New Roman"/>
          <w:sz w:val="24"/>
          <w:szCs w:val="24"/>
          <w:lang w:eastAsia="ar-SA"/>
        </w:rPr>
        <w:t>чреждения строятся на основе сотрудничества, уважения личности ребёнка и предоставления ему свободы развития в соответствии с индивидуальными особенностями.</w:t>
      </w:r>
    </w:p>
    <w:p w:rsidR="00793FE4" w:rsidRPr="002A3CD2" w:rsidRDefault="00793FE4" w:rsidP="009B548E">
      <w:pPr>
        <w:suppressAutoHyphens/>
        <w:autoSpaceDE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4.</w:t>
      </w:r>
      <w:r w:rsidR="00DD5630">
        <w:rPr>
          <w:rFonts w:ascii="Times New Roman" w:hAnsi="Times New Roman"/>
          <w:sz w:val="24"/>
          <w:szCs w:val="24"/>
          <w:lang w:eastAsia="ar-SA"/>
        </w:rPr>
        <w:t xml:space="preserve"> </w:t>
      </w:r>
      <w:r w:rsidRPr="002A3CD2">
        <w:rPr>
          <w:rFonts w:ascii="Times New Roman" w:hAnsi="Times New Roman"/>
          <w:sz w:val="24"/>
          <w:szCs w:val="24"/>
          <w:lang w:eastAsia="ar-SA"/>
        </w:rPr>
        <w:t xml:space="preserve">Каждый ребёнок имеет право </w:t>
      </w:r>
      <w:proofErr w:type="gramStart"/>
      <w:r w:rsidRPr="002A3CD2">
        <w:rPr>
          <w:rFonts w:ascii="Times New Roman" w:hAnsi="Times New Roman"/>
          <w:sz w:val="24"/>
          <w:szCs w:val="24"/>
          <w:lang w:eastAsia="ar-SA"/>
        </w:rPr>
        <w:t>на</w:t>
      </w:r>
      <w:proofErr w:type="gramEnd"/>
      <w:r w:rsidRPr="002A3CD2">
        <w:rPr>
          <w:rFonts w:ascii="Times New Roman" w:hAnsi="Times New Roman"/>
          <w:sz w:val="24"/>
          <w:szCs w:val="24"/>
          <w:lang w:eastAsia="ar-SA"/>
        </w:rPr>
        <w:t>:</w:t>
      </w:r>
    </w:p>
    <w:p w:rsidR="00793FE4" w:rsidRPr="002A3CD2" w:rsidRDefault="00DD5630" w:rsidP="009B548E">
      <w:pPr>
        <w:pStyle w:val="a5"/>
        <w:widowControl w:val="0"/>
        <w:numPr>
          <w:ilvl w:val="0"/>
          <w:numId w:val="19"/>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получение бесплатного дошкольного образования в соответствии с требованиями к минимуму содержания дошкольного образования;</w:t>
      </w:r>
    </w:p>
    <w:p w:rsidR="00793FE4" w:rsidRPr="002A3CD2" w:rsidRDefault="00DD5630" w:rsidP="009B548E">
      <w:pPr>
        <w:widowControl w:val="0"/>
        <w:numPr>
          <w:ilvl w:val="0"/>
          <w:numId w:val="19"/>
        </w:numPr>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уважение его человеческого достоинства;</w:t>
      </w:r>
    </w:p>
    <w:p w:rsidR="00793FE4" w:rsidRPr="002A3CD2" w:rsidRDefault="00DD5630" w:rsidP="009B548E">
      <w:pPr>
        <w:widowControl w:val="0"/>
        <w:numPr>
          <w:ilvl w:val="0"/>
          <w:numId w:val="19"/>
        </w:numPr>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защиту от применения методов физического или психического насилия;</w:t>
      </w:r>
    </w:p>
    <w:p w:rsidR="00793FE4" w:rsidRPr="002A3CD2" w:rsidRDefault="00DD5630" w:rsidP="009B548E">
      <w:pPr>
        <w:widowControl w:val="0"/>
        <w:numPr>
          <w:ilvl w:val="0"/>
          <w:numId w:val="19"/>
        </w:numPr>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воспитание, обучение и развитие, а также присмотр, уход и оздоровление;</w:t>
      </w:r>
    </w:p>
    <w:p w:rsidR="00793FE4" w:rsidRPr="002A3CD2" w:rsidRDefault="00DD5630" w:rsidP="009B548E">
      <w:pPr>
        <w:widowControl w:val="0"/>
        <w:numPr>
          <w:ilvl w:val="0"/>
          <w:numId w:val="19"/>
        </w:numPr>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удовлетворение потребности в эмоционально-личностном общении;</w:t>
      </w:r>
    </w:p>
    <w:p w:rsidR="00793FE4" w:rsidRPr="002A3CD2" w:rsidRDefault="00DD5630" w:rsidP="009B548E">
      <w:pPr>
        <w:widowControl w:val="0"/>
        <w:numPr>
          <w:ilvl w:val="0"/>
          <w:numId w:val="19"/>
        </w:numPr>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развитие творческих способностей и интересов;</w:t>
      </w:r>
    </w:p>
    <w:p w:rsidR="00793FE4" w:rsidRPr="002A3CD2" w:rsidRDefault="00DD5630" w:rsidP="009B548E">
      <w:pPr>
        <w:widowControl w:val="0"/>
        <w:numPr>
          <w:ilvl w:val="0"/>
          <w:numId w:val="19"/>
        </w:numPr>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получение квалифицированной помощи в коррекции имеющихся недостатков развития.</w:t>
      </w:r>
    </w:p>
    <w:p w:rsidR="00793FE4" w:rsidRPr="002A3CD2" w:rsidRDefault="00793FE4" w:rsidP="009B548E">
      <w:pPr>
        <w:autoSpaceDE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5.</w:t>
      </w:r>
      <w:r w:rsidR="00DD5630">
        <w:rPr>
          <w:rFonts w:ascii="Times New Roman" w:hAnsi="Times New Roman"/>
          <w:sz w:val="24"/>
          <w:szCs w:val="24"/>
          <w:lang w:eastAsia="ar-SA"/>
        </w:rPr>
        <w:t xml:space="preserve"> </w:t>
      </w:r>
      <w:r w:rsidRPr="002A3CD2">
        <w:rPr>
          <w:rFonts w:ascii="Times New Roman" w:hAnsi="Times New Roman"/>
          <w:sz w:val="24"/>
          <w:szCs w:val="24"/>
          <w:lang w:eastAsia="ar-SA"/>
        </w:rPr>
        <w:t xml:space="preserve">Взаимоотношения между </w:t>
      </w:r>
      <w:r w:rsidR="00727E21" w:rsidRPr="002A3CD2">
        <w:rPr>
          <w:rFonts w:ascii="Times New Roman" w:hAnsi="Times New Roman"/>
          <w:sz w:val="24"/>
          <w:szCs w:val="24"/>
          <w:lang w:eastAsia="ar-SA"/>
        </w:rPr>
        <w:t>у</w:t>
      </w:r>
      <w:r w:rsidRPr="002A3CD2">
        <w:rPr>
          <w:rFonts w:ascii="Times New Roman" w:hAnsi="Times New Roman"/>
          <w:sz w:val="24"/>
          <w:szCs w:val="24"/>
          <w:lang w:eastAsia="ar-SA"/>
        </w:rPr>
        <w:t>чреждением и родителями (законными представителями) регулируются договором, включающим в себя взаимные права, обяза</w:t>
      </w:r>
      <w:r w:rsidR="00BB4347" w:rsidRPr="002A3CD2">
        <w:rPr>
          <w:rFonts w:ascii="Times New Roman" w:hAnsi="Times New Roman"/>
          <w:sz w:val="24"/>
          <w:szCs w:val="24"/>
          <w:lang w:eastAsia="ar-SA"/>
        </w:rPr>
        <w:t>нности и ответственность сторон, возникающие в процессе воспитания, обучения, развития, присмотра,  ухода и оздоровления воспитанников, длительность пребывания ребенка в учреждении.</w:t>
      </w:r>
    </w:p>
    <w:p w:rsidR="00793FE4" w:rsidRPr="002A3CD2" w:rsidRDefault="00793FE4" w:rsidP="009B548E">
      <w:pPr>
        <w:suppressAutoHyphens/>
        <w:autoSpaceDE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6.</w:t>
      </w:r>
      <w:r w:rsidR="00DD5630">
        <w:rPr>
          <w:rFonts w:ascii="Times New Roman" w:hAnsi="Times New Roman"/>
          <w:sz w:val="24"/>
          <w:szCs w:val="24"/>
          <w:lang w:eastAsia="ar-SA"/>
        </w:rPr>
        <w:t xml:space="preserve"> </w:t>
      </w:r>
      <w:r w:rsidRPr="002A3CD2">
        <w:rPr>
          <w:rFonts w:ascii="Times New Roman" w:hAnsi="Times New Roman"/>
          <w:sz w:val="24"/>
          <w:szCs w:val="24"/>
          <w:lang w:eastAsia="ar-SA"/>
        </w:rPr>
        <w:t>Родители (законные представители) имеют право:</w:t>
      </w:r>
    </w:p>
    <w:p w:rsidR="00793FE4" w:rsidRPr="002A3CD2" w:rsidRDefault="00DD5630" w:rsidP="009B548E">
      <w:pPr>
        <w:pStyle w:val="a5"/>
        <w:numPr>
          <w:ilvl w:val="0"/>
          <w:numId w:val="22"/>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защищать законные права и интересы детей;</w:t>
      </w:r>
    </w:p>
    <w:p w:rsidR="00793FE4" w:rsidRPr="002A3CD2" w:rsidRDefault="00DD5630" w:rsidP="009B548E">
      <w:pPr>
        <w:numPr>
          <w:ilvl w:val="0"/>
          <w:numId w:val="22"/>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lastRenderedPageBreak/>
        <w:t xml:space="preserve"> </w:t>
      </w:r>
      <w:r w:rsidR="00727E21" w:rsidRPr="002A3CD2">
        <w:rPr>
          <w:rFonts w:ascii="Times New Roman" w:hAnsi="Times New Roman"/>
          <w:sz w:val="24"/>
          <w:szCs w:val="24"/>
          <w:lang w:eastAsia="ar-SA"/>
        </w:rPr>
        <w:t>участвовать в управлении у</w:t>
      </w:r>
      <w:r w:rsidR="00793FE4" w:rsidRPr="002A3CD2">
        <w:rPr>
          <w:rFonts w:ascii="Times New Roman" w:hAnsi="Times New Roman"/>
          <w:sz w:val="24"/>
          <w:szCs w:val="24"/>
          <w:lang w:eastAsia="ar-SA"/>
        </w:rPr>
        <w:t xml:space="preserve">чреждения, избирать и быть избранными на конференцию, в совет </w:t>
      </w:r>
      <w:r w:rsidR="00727E21" w:rsidRPr="002A3CD2">
        <w:rPr>
          <w:rFonts w:ascii="Times New Roman" w:hAnsi="Times New Roman"/>
          <w:sz w:val="24"/>
          <w:szCs w:val="24"/>
          <w:lang w:eastAsia="ar-SA"/>
        </w:rPr>
        <w:t>у</w:t>
      </w:r>
      <w:r w:rsidR="00793FE4" w:rsidRPr="002A3CD2">
        <w:rPr>
          <w:rFonts w:ascii="Times New Roman" w:hAnsi="Times New Roman"/>
          <w:sz w:val="24"/>
          <w:szCs w:val="24"/>
          <w:lang w:eastAsia="ar-SA"/>
        </w:rPr>
        <w:t>чреждения;</w:t>
      </w:r>
    </w:p>
    <w:p w:rsidR="00793FE4" w:rsidRPr="002A3CD2" w:rsidRDefault="00DD5630" w:rsidP="009B548E">
      <w:pPr>
        <w:numPr>
          <w:ilvl w:val="0"/>
          <w:numId w:val="22"/>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знакомиться с ходом и содержанием образовательного процесса;</w:t>
      </w:r>
    </w:p>
    <w:p w:rsidR="00793FE4" w:rsidRPr="002A3CD2" w:rsidRDefault="00DD5630" w:rsidP="009B548E">
      <w:pPr>
        <w:numPr>
          <w:ilvl w:val="0"/>
          <w:numId w:val="22"/>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знакомиться с результатами педагогической диагностики ребёнка;</w:t>
      </w:r>
    </w:p>
    <w:p w:rsidR="00793FE4" w:rsidRPr="002A3CD2" w:rsidRDefault="00DD5630" w:rsidP="009B548E">
      <w:pPr>
        <w:numPr>
          <w:ilvl w:val="0"/>
          <w:numId w:val="22"/>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принимать участие в родительских собраниях, выражать свое мнение, а также вносить предложения по улучшению работы с воспитанниками;</w:t>
      </w:r>
    </w:p>
    <w:p w:rsidR="00793FE4" w:rsidRPr="002A3CD2" w:rsidRDefault="00DD5630" w:rsidP="009B548E">
      <w:pPr>
        <w:numPr>
          <w:ilvl w:val="0"/>
          <w:numId w:val="22"/>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требовать безусловного выполнения договора между родителями</w:t>
      </w:r>
      <w:r w:rsidR="00727E21" w:rsidRPr="002A3CD2">
        <w:rPr>
          <w:rFonts w:ascii="Times New Roman" w:hAnsi="Times New Roman"/>
          <w:sz w:val="24"/>
          <w:szCs w:val="24"/>
          <w:lang w:eastAsia="ar-SA"/>
        </w:rPr>
        <w:t xml:space="preserve"> (законными представителями) и у</w:t>
      </w:r>
      <w:r w:rsidR="00793FE4" w:rsidRPr="002A3CD2">
        <w:rPr>
          <w:rFonts w:ascii="Times New Roman" w:hAnsi="Times New Roman"/>
          <w:sz w:val="24"/>
          <w:szCs w:val="24"/>
          <w:lang w:eastAsia="ar-SA"/>
        </w:rPr>
        <w:t>чреждением;</w:t>
      </w:r>
    </w:p>
    <w:p w:rsidR="00793FE4" w:rsidRPr="002A3CD2" w:rsidRDefault="00DD5630" w:rsidP="009B548E">
      <w:pPr>
        <w:numPr>
          <w:ilvl w:val="0"/>
          <w:numId w:val="22"/>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 xml:space="preserve">досрочно расторгнуть договор, заключенный с </w:t>
      </w:r>
      <w:r w:rsidR="00727E21" w:rsidRPr="002A3CD2">
        <w:rPr>
          <w:rFonts w:ascii="Times New Roman" w:hAnsi="Times New Roman"/>
          <w:sz w:val="24"/>
          <w:szCs w:val="24"/>
          <w:lang w:eastAsia="ar-SA"/>
        </w:rPr>
        <w:t>у</w:t>
      </w:r>
      <w:r w:rsidR="00793FE4" w:rsidRPr="002A3CD2">
        <w:rPr>
          <w:rFonts w:ascii="Times New Roman" w:hAnsi="Times New Roman"/>
          <w:sz w:val="24"/>
          <w:szCs w:val="24"/>
          <w:lang w:eastAsia="ar-SA"/>
        </w:rPr>
        <w:t>чреждением;</w:t>
      </w:r>
    </w:p>
    <w:p w:rsidR="00793FE4" w:rsidRPr="002A3CD2" w:rsidRDefault="00DD5630" w:rsidP="009B548E">
      <w:pPr>
        <w:numPr>
          <w:ilvl w:val="0"/>
          <w:numId w:val="22"/>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 xml:space="preserve">посещать </w:t>
      </w:r>
      <w:r w:rsidR="00727E21" w:rsidRPr="002A3CD2">
        <w:rPr>
          <w:rFonts w:ascii="Times New Roman" w:hAnsi="Times New Roman"/>
          <w:sz w:val="24"/>
          <w:szCs w:val="24"/>
          <w:lang w:eastAsia="ar-SA"/>
        </w:rPr>
        <w:t>у</w:t>
      </w:r>
      <w:r w:rsidR="00793FE4" w:rsidRPr="002A3CD2">
        <w:rPr>
          <w:rFonts w:ascii="Times New Roman" w:hAnsi="Times New Roman"/>
          <w:sz w:val="24"/>
          <w:szCs w:val="24"/>
          <w:lang w:eastAsia="ar-SA"/>
        </w:rPr>
        <w:t>чреждение и беседовать с воспитателями и другими педагогическими работниками</w:t>
      </w:r>
      <w:r w:rsidR="00727E21" w:rsidRPr="002A3CD2">
        <w:rPr>
          <w:rFonts w:ascii="Times New Roman" w:hAnsi="Times New Roman"/>
          <w:sz w:val="24"/>
          <w:szCs w:val="24"/>
          <w:lang w:eastAsia="ar-SA"/>
        </w:rPr>
        <w:t xml:space="preserve"> у</w:t>
      </w:r>
      <w:r w:rsidR="00793FE4" w:rsidRPr="002A3CD2">
        <w:rPr>
          <w:rFonts w:ascii="Times New Roman" w:hAnsi="Times New Roman"/>
          <w:sz w:val="24"/>
          <w:szCs w:val="24"/>
          <w:lang w:eastAsia="ar-SA"/>
        </w:rPr>
        <w:t>чреждения в отведенное для этого время;</w:t>
      </w:r>
    </w:p>
    <w:p w:rsidR="00793FE4" w:rsidRPr="002A3CD2" w:rsidRDefault="00DD5630" w:rsidP="009B548E">
      <w:pPr>
        <w:numPr>
          <w:ilvl w:val="0"/>
          <w:numId w:val="22"/>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требовать уважительного отношения к ребенку;</w:t>
      </w:r>
    </w:p>
    <w:p w:rsidR="00793FE4" w:rsidRPr="002A3CD2" w:rsidRDefault="00DD5630" w:rsidP="009B548E">
      <w:pPr>
        <w:numPr>
          <w:ilvl w:val="0"/>
          <w:numId w:val="22"/>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получени</w:t>
      </w:r>
      <w:r w:rsidR="00FB7B7A" w:rsidRPr="002A3CD2">
        <w:rPr>
          <w:rFonts w:ascii="Times New Roman" w:hAnsi="Times New Roman"/>
          <w:sz w:val="24"/>
          <w:szCs w:val="24"/>
          <w:lang w:eastAsia="ar-SA"/>
        </w:rPr>
        <w:t>я</w:t>
      </w:r>
      <w:r w:rsidR="00793FE4" w:rsidRPr="002A3CD2">
        <w:rPr>
          <w:rFonts w:ascii="Times New Roman" w:hAnsi="Times New Roman"/>
          <w:sz w:val="24"/>
          <w:szCs w:val="24"/>
          <w:lang w:eastAsia="ar-SA"/>
        </w:rPr>
        <w:t xml:space="preserve"> в установленном законодательством порядке компенсации части платы, взимаемой за содержание детей.</w:t>
      </w:r>
    </w:p>
    <w:p w:rsidR="00793FE4" w:rsidRPr="002A3CD2" w:rsidRDefault="00793FE4" w:rsidP="009B548E">
      <w:pPr>
        <w:suppressAutoHyphens/>
        <w:autoSpaceDE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7.</w:t>
      </w:r>
      <w:r w:rsidR="00DD5630">
        <w:rPr>
          <w:rFonts w:ascii="Times New Roman" w:hAnsi="Times New Roman"/>
          <w:sz w:val="24"/>
          <w:szCs w:val="24"/>
          <w:lang w:eastAsia="ar-SA"/>
        </w:rPr>
        <w:t xml:space="preserve"> </w:t>
      </w:r>
      <w:r w:rsidRPr="002A3CD2">
        <w:rPr>
          <w:rFonts w:ascii="Times New Roman" w:hAnsi="Times New Roman"/>
          <w:sz w:val="24"/>
          <w:szCs w:val="24"/>
          <w:lang w:eastAsia="ar-SA"/>
        </w:rPr>
        <w:t xml:space="preserve">Педагогические работники </w:t>
      </w:r>
      <w:r w:rsidR="00727E21" w:rsidRPr="002A3CD2">
        <w:rPr>
          <w:rFonts w:ascii="Times New Roman" w:hAnsi="Times New Roman"/>
          <w:sz w:val="24"/>
          <w:szCs w:val="24"/>
          <w:lang w:eastAsia="ar-SA"/>
        </w:rPr>
        <w:t>у</w:t>
      </w:r>
      <w:r w:rsidRPr="002A3CD2">
        <w:rPr>
          <w:rFonts w:ascii="Times New Roman" w:hAnsi="Times New Roman"/>
          <w:sz w:val="24"/>
          <w:szCs w:val="24"/>
          <w:lang w:eastAsia="ar-SA"/>
        </w:rPr>
        <w:t>чреждения имеют право:</w:t>
      </w:r>
    </w:p>
    <w:p w:rsidR="00793FE4" w:rsidRPr="002A3CD2" w:rsidRDefault="00DD5630" w:rsidP="009B548E">
      <w:pPr>
        <w:pStyle w:val="a5"/>
        <w:widowControl w:val="0"/>
        <w:numPr>
          <w:ilvl w:val="0"/>
          <w:numId w:val="20"/>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участвов</w:t>
      </w:r>
      <w:r w:rsidR="00727E21" w:rsidRPr="002A3CD2">
        <w:rPr>
          <w:rFonts w:ascii="Times New Roman" w:hAnsi="Times New Roman"/>
          <w:sz w:val="24"/>
          <w:szCs w:val="24"/>
          <w:lang w:eastAsia="ar-SA"/>
        </w:rPr>
        <w:t>ать в управлении у</w:t>
      </w:r>
      <w:r w:rsidR="00793FE4" w:rsidRPr="002A3CD2">
        <w:rPr>
          <w:rFonts w:ascii="Times New Roman" w:hAnsi="Times New Roman"/>
          <w:sz w:val="24"/>
          <w:szCs w:val="24"/>
          <w:lang w:eastAsia="ar-SA"/>
        </w:rPr>
        <w:t>чреждением, т.е. изб</w:t>
      </w:r>
      <w:r w:rsidR="00030418" w:rsidRPr="002A3CD2">
        <w:rPr>
          <w:rFonts w:ascii="Times New Roman" w:hAnsi="Times New Roman"/>
          <w:sz w:val="24"/>
          <w:szCs w:val="24"/>
          <w:lang w:eastAsia="ar-SA"/>
        </w:rPr>
        <w:t>ирать и быть избранным в совет у</w:t>
      </w:r>
      <w:r w:rsidR="00793FE4" w:rsidRPr="002A3CD2">
        <w:rPr>
          <w:rFonts w:ascii="Times New Roman" w:hAnsi="Times New Roman"/>
          <w:sz w:val="24"/>
          <w:szCs w:val="24"/>
          <w:lang w:eastAsia="ar-SA"/>
        </w:rPr>
        <w:t>чреждения  и другие  органы управления;</w:t>
      </w:r>
    </w:p>
    <w:p w:rsidR="00793FE4" w:rsidRPr="002A3CD2" w:rsidRDefault="00DD5630" w:rsidP="009B548E">
      <w:pPr>
        <w:widowControl w:val="0"/>
        <w:numPr>
          <w:ilvl w:val="0"/>
          <w:numId w:val="20"/>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на защиту своей профессиональной чести и достоинства;</w:t>
      </w:r>
    </w:p>
    <w:p w:rsidR="00793FE4" w:rsidRPr="002A3CD2" w:rsidRDefault="00DD5630" w:rsidP="009B548E">
      <w:pPr>
        <w:widowControl w:val="0"/>
        <w:numPr>
          <w:ilvl w:val="0"/>
          <w:numId w:val="20"/>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на свободу выбора и использования методик воспитания и обучения, учебных пособий и материалов, в соответствии с утвержденной образовательной программой;</w:t>
      </w:r>
    </w:p>
    <w:p w:rsidR="00793FE4" w:rsidRPr="002A3CD2" w:rsidRDefault="00DD5630" w:rsidP="009B548E">
      <w:pPr>
        <w:widowControl w:val="0"/>
        <w:numPr>
          <w:ilvl w:val="0"/>
          <w:numId w:val="20"/>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повышать свою квалификацию, профессиональное мастерство;</w:t>
      </w:r>
    </w:p>
    <w:p w:rsidR="00793FE4" w:rsidRPr="002A3CD2" w:rsidRDefault="00DD5630" w:rsidP="009B548E">
      <w:pPr>
        <w:widowControl w:val="0"/>
        <w:numPr>
          <w:ilvl w:val="0"/>
          <w:numId w:val="20"/>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проходить аттестацию на добровольной основе на соответствующую квалификационную категорию и получать ее в случае успешного прохождения аттестации;</w:t>
      </w:r>
    </w:p>
    <w:p w:rsidR="00793FE4" w:rsidRPr="002A3CD2" w:rsidRDefault="00DD5630" w:rsidP="009B548E">
      <w:pPr>
        <w:widowControl w:val="0"/>
        <w:numPr>
          <w:ilvl w:val="0"/>
          <w:numId w:val="20"/>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на сокращенную рабочую неделю;</w:t>
      </w:r>
    </w:p>
    <w:p w:rsidR="00793FE4" w:rsidRPr="002A3CD2" w:rsidRDefault="00DD5630" w:rsidP="009B548E">
      <w:pPr>
        <w:widowControl w:val="0"/>
        <w:numPr>
          <w:ilvl w:val="0"/>
          <w:numId w:val="20"/>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на досрочное назначение пенсии по старости, независимо от возраста при стаже работы 25 лет;</w:t>
      </w:r>
    </w:p>
    <w:p w:rsidR="00793FE4" w:rsidRPr="002A3CD2" w:rsidRDefault="00DD5630" w:rsidP="009B548E">
      <w:pPr>
        <w:widowControl w:val="0"/>
        <w:numPr>
          <w:ilvl w:val="0"/>
          <w:numId w:val="20"/>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 xml:space="preserve">длительный, сроком до одного года, отпуск не реже, чем через каждые 10 лет непрерывной преподавательской работы;                                                                                                                                           </w:t>
      </w:r>
    </w:p>
    <w:p w:rsidR="00793FE4" w:rsidRPr="002A3CD2" w:rsidRDefault="00DD5630" w:rsidP="009B548E">
      <w:pPr>
        <w:widowControl w:val="0"/>
        <w:numPr>
          <w:ilvl w:val="0"/>
          <w:numId w:val="20"/>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 xml:space="preserve">на получение социальных льгот и гарантий, установленных действующим  законодательством Российской Федерации, а также дополнительные льготы, устанавливаемые </w:t>
      </w:r>
      <w:r w:rsidR="00030418" w:rsidRPr="002A3CD2">
        <w:rPr>
          <w:rFonts w:ascii="Times New Roman" w:hAnsi="Times New Roman"/>
          <w:sz w:val="24"/>
          <w:szCs w:val="24"/>
          <w:lang w:eastAsia="ar-SA"/>
        </w:rPr>
        <w:t>у</w:t>
      </w:r>
      <w:r w:rsidR="00793FE4" w:rsidRPr="002A3CD2">
        <w:rPr>
          <w:rFonts w:ascii="Times New Roman" w:hAnsi="Times New Roman"/>
          <w:sz w:val="24"/>
          <w:szCs w:val="24"/>
          <w:lang w:eastAsia="ar-SA"/>
        </w:rPr>
        <w:t>чредителем муниципальными правовыми актами;</w:t>
      </w:r>
    </w:p>
    <w:p w:rsidR="00793FE4" w:rsidRPr="002A3CD2" w:rsidRDefault="00DD5630" w:rsidP="009B548E">
      <w:pPr>
        <w:widowControl w:val="0"/>
        <w:numPr>
          <w:ilvl w:val="0"/>
          <w:numId w:val="20"/>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 xml:space="preserve">участвовать в проведении дисциплинарного расследования нарушений норм профессионального поведения или Устава </w:t>
      </w:r>
      <w:r w:rsidR="00727E21" w:rsidRPr="002A3CD2">
        <w:rPr>
          <w:rFonts w:ascii="Times New Roman" w:hAnsi="Times New Roman"/>
          <w:sz w:val="24"/>
          <w:szCs w:val="24"/>
          <w:lang w:eastAsia="ar-SA"/>
        </w:rPr>
        <w:t>у</w:t>
      </w:r>
      <w:r w:rsidR="00793FE4" w:rsidRPr="002A3CD2">
        <w:rPr>
          <w:rFonts w:ascii="Times New Roman" w:hAnsi="Times New Roman"/>
          <w:sz w:val="24"/>
          <w:szCs w:val="24"/>
          <w:lang w:eastAsia="ar-SA"/>
        </w:rPr>
        <w:t>чреждения только по жалобе, поданной в письменном виде, копия которой передана работнику;</w:t>
      </w:r>
    </w:p>
    <w:p w:rsidR="00793FE4" w:rsidRPr="002A3CD2" w:rsidRDefault="00DD5630" w:rsidP="009B548E">
      <w:pPr>
        <w:widowControl w:val="0"/>
        <w:numPr>
          <w:ilvl w:val="0"/>
          <w:numId w:val="20"/>
        </w:numPr>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государственное социальное страхование в установленном порядке.</w:t>
      </w:r>
    </w:p>
    <w:p w:rsidR="00793FE4" w:rsidRPr="002A3CD2" w:rsidRDefault="00793FE4" w:rsidP="009B548E">
      <w:pPr>
        <w:widowControl w:val="0"/>
        <w:autoSpaceDE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8.</w:t>
      </w:r>
      <w:r w:rsidR="00DD5630">
        <w:rPr>
          <w:rFonts w:ascii="Times New Roman" w:hAnsi="Times New Roman"/>
          <w:sz w:val="24"/>
          <w:szCs w:val="24"/>
          <w:lang w:eastAsia="ar-SA"/>
        </w:rPr>
        <w:t xml:space="preserve"> </w:t>
      </w:r>
      <w:r w:rsidRPr="002A3CD2">
        <w:rPr>
          <w:rFonts w:ascii="Times New Roman" w:hAnsi="Times New Roman"/>
          <w:sz w:val="24"/>
          <w:szCs w:val="24"/>
          <w:lang w:eastAsia="ar-SA"/>
        </w:rPr>
        <w:t xml:space="preserve">Работники имеют право </w:t>
      </w:r>
      <w:proofErr w:type="gramStart"/>
      <w:r w:rsidRPr="002A3CD2">
        <w:rPr>
          <w:rFonts w:ascii="Times New Roman" w:hAnsi="Times New Roman"/>
          <w:sz w:val="24"/>
          <w:szCs w:val="24"/>
          <w:lang w:eastAsia="ar-SA"/>
        </w:rPr>
        <w:t>на</w:t>
      </w:r>
      <w:proofErr w:type="gramEnd"/>
      <w:r w:rsidRPr="002A3CD2">
        <w:rPr>
          <w:rFonts w:ascii="Times New Roman" w:hAnsi="Times New Roman"/>
          <w:sz w:val="24"/>
          <w:szCs w:val="24"/>
          <w:lang w:eastAsia="ar-SA"/>
        </w:rPr>
        <w:t>:</w:t>
      </w:r>
    </w:p>
    <w:p w:rsidR="00793FE4" w:rsidRPr="002A3CD2" w:rsidRDefault="00203131" w:rsidP="009B548E">
      <w:pPr>
        <w:widowControl w:val="0"/>
        <w:autoSpaceDE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1)</w:t>
      </w:r>
      <w:r w:rsidR="00793FE4" w:rsidRPr="002A3CD2">
        <w:rPr>
          <w:rFonts w:ascii="Times New Roman" w:hAnsi="Times New Roman"/>
          <w:sz w:val="24"/>
          <w:szCs w:val="24"/>
          <w:lang w:eastAsia="ar-SA"/>
        </w:rPr>
        <w:t xml:space="preserve"> </w:t>
      </w:r>
      <w:r w:rsidR="00DD5630">
        <w:rPr>
          <w:rFonts w:ascii="Times New Roman" w:hAnsi="Times New Roman"/>
          <w:sz w:val="24"/>
          <w:szCs w:val="24"/>
          <w:lang w:eastAsia="ar-SA"/>
        </w:rPr>
        <w:t xml:space="preserve"> </w:t>
      </w:r>
      <w:r w:rsidR="00793FE4" w:rsidRPr="002A3CD2">
        <w:rPr>
          <w:rFonts w:ascii="Times New Roman" w:hAnsi="Times New Roman"/>
          <w:sz w:val="24"/>
          <w:szCs w:val="24"/>
          <w:lang w:eastAsia="ar-SA"/>
        </w:rPr>
        <w:t>участие в управлени</w:t>
      </w:r>
      <w:r w:rsidR="00727E21" w:rsidRPr="002A3CD2">
        <w:rPr>
          <w:rFonts w:ascii="Times New Roman" w:hAnsi="Times New Roman"/>
          <w:sz w:val="24"/>
          <w:szCs w:val="24"/>
          <w:lang w:eastAsia="ar-SA"/>
        </w:rPr>
        <w:t>и у</w:t>
      </w:r>
      <w:r w:rsidR="00793FE4" w:rsidRPr="002A3CD2">
        <w:rPr>
          <w:rFonts w:ascii="Times New Roman" w:hAnsi="Times New Roman"/>
          <w:sz w:val="24"/>
          <w:szCs w:val="24"/>
          <w:lang w:eastAsia="ar-SA"/>
        </w:rPr>
        <w:t>чреждением в порядке, определенном настоящим Уставом;</w:t>
      </w:r>
    </w:p>
    <w:p w:rsidR="00793FE4" w:rsidRPr="002A3CD2" w:rsidRDefault="00203131" w:rsidP="009B548E">
      <w:pPr>
        <w:widowControl w:val="0"/>
        <w:autoSpaceDE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2)</w:t>
      </w:r>
      <w:r w:rsidR="00793FE4" w:rsidRPr="002A3CD2">
        <w:rPr>
          <w:rFonts w:ascii="Times New Roman" w:hAnsi="Times New Roman"/>
          <w:sz w:val="24"/>
          <w:szCs w:val="24"/>
          <w:lang w:eastAsia="ar-SA"/>
        </w:rPr>
        <w:t xml:space="preserve"> </w:t>
      </w:r>
      <w:r w:rsidR="00DD5630">
        <w:rPr>
          <w:rFonts w:ascii="Times New Roman" w:hAnsi="Times New Roman"/>
          <w:sz w:val="24"/>
          <w:szCs w:val="24"/>
          <w:lang w:eastAsia="ar-SA"/>
        </w:rPr>
        <w:t xml:space="preserve"> </w:t>
      </w:r>
      <w:r w:rsidR="00793FE4" w:rsidRPr="002A3CD2">
        <w:rPr>
          <w:rFonts w:ascii="Times New Roman" w:hAnsi="Times New Roman"/>
          <w:sz w:val="24"/>
          <w:szCs w:val="24"/>
          <w:lang w:eastAsia="ar-SA"/>
        </w:rPr>
        <w:t>защиту профессиональной чести и достоинства;</w:t>
      </w:r>
    </w:p>
    <w:p w:rsidR="00793FE4" w:rsidRPr="002A3CD2" w:rsidRDefault="00203131" w:rsidP="009B548E">
      <w:pPr>
        <w:widowControl w:val="0"/>
        <w:autoSpaceDE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3)</w:t>
      </w:r>
      <w:r w:rsidR="00793FE4" w:rsidRPr="002A3CD2">
        <w:rPr>
          <w:rFonts w:ascii="Times New Roman" w:hAnsi="Times New Roman"/>
          <w:sz w:val="24"/>
          <w:szCs w:val="24"/>
          <w:lang w:eastAsia="ar-SA"/>
        </w:rPr>
        <w:t xml:space="preserve"> получение социальных льгот и гарантий, установленных законодательством Российской Федерации, дополнительные льготы, предоставляемые </w:t>
      </w:r>
      <w:r w:rsidR="00030418" w:rsidRPr="002A3CD2">
        <w:rPr>
          <w:rFonts w:ascii="Times New Roman" w:hAnsi="Times New Roman"/>
          <w:sz w:val="24"/>
          <w:szCs w:val="24"/>
          <w:lang w:eastAsia="ar-SA"/>
        </w:rPr>
        <w:t>у</w:t>
      </w:r>
      <w:r w:rsidR="00793FE4" w:rsidRPr="002A3CD2">
        <w:rPr>
          <w:rFonts w:ascii="Times New Roman" w:hAnsi="Times New Roman"/>
          <w:sz w:val="24"/>
          <w:szCs w:val="24"/>
          <w:lang w:eastAsia="ar-SA"/>
        </w:rPr>
        <w:t>чредителем.</w:t>
      </w:r>
    </w:p>
    <w:p w:rsidR="00793FE4" w:rsidRPr="002A3CD2" w:rsidRDefault="00793FE4" w:rsidP="009B548E">
      <w:pPr>
        <w:suppressAutoHyphens/>
        <w:autoSpaceDE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9.</w:t>
      </w:r>
      <w:r w:rsidR="00DD5630">
        <w:rPr>
          <w:rFonts w:ascii="Times New Roman" w:hAnsi="Times New Roman"/>
          <w:sz w:val="24"/>
          <w:szCs w:val="24"/>
          <w:lang w:eastAsia="ar-SA"/>
        </w:rPr>
        <w:t xml:space="preserve"> </w:t>
      </w:r>
      <w:r w:rsidRPr="002A3CD2">
        <w:rPr>
          <w:rFonts w:ascii="Times New Roman" w:hAnsi="Times New Roman"/>
          <w:sz w:val="24"/>
          <w:szCs w:val="24"/>
          <w:lang w:eastAsia="ar-SA"/>
        </w:rPr>
        <w:t>Родители (законные представители) обязаны:</w:t>
      </w:r>
    </w:p>
    <w:p w:rsidR="00793FE4" w:rsidRPr="002A3CD2" w:rsidRDefault="00DD5630" w:rsidP="009B548E">
      <w:pPr>
        <w:pStyle w:val="a5"/>
        <w:numPr>
          <w:ilvl w:val="0"/>
          <w:numId w:val="23"/>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нести ответственность за воспитание детей;</w:t>
      </w:r>
    </w:p>
    <w:p w:rsidR="00793FE4" w:rsidRPr="002A3CD2" w:rsidRDefault="00DD5630" w:rsidP="009B548E">
      <w:pPr>
        <w:numPr>
          <w:ilvl w:val="0"/>
          <w:numId w:val="23"/>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заложить основы интеллектуального, физического, нравственного развития личности  ребенка в раннем детском возрасте;</w:t>
      </w:r>
    </w:p>
    <w:p w:rsidR="00793FE4" w:rsidRPr="002A3CD2" w:rsidRDefault="00DD5630" w:rsidP="009B548E">
      <w:pPr>
        <w:numPr>
          <w:ilvl w:val="0"/>
          <w:numId w:val="23"/>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001B13" w:rsidRPr="002A3CD2">
        <w:rPr>
          <w:rFonts w:ascii="Times New Roman" w:hAnsi="Times New Roman"/>
          <w:sz w:val="24"/>
          <w:szCs w:val="24"/>
          <w:lang w:eastAsia="ar-SA"/>
        </w:rPr>
        <w:t>соблюдать требования</w:t>
      </w:r>
      <w:r w:rsidR="00727E21" w:rsidRPr="002A3CD2">
        <w:rPr>
          <w:rFonts w:ascii="Times New Roman" w:hAnsi="Times New Roman"/>
          <w:sz w:val="24"/>
          <w:szCs w:val="24"/>
          <w:lang w:eastAsia="ar-SA"/>
        </w:rPr>
        <w:t xml:space="preserve"> Устава у</w:t>
      </w:r>
      <w:r w:rsidR="00793FE4" w:rsidRPr="002A3CD2">
        <w:rPr>
          <w:rFonts w:ascii="Times New Roman" w:hAnsi="Times New Roman"/>
          <w:sz w:val="24"/>
          <w:szCs w:val="24"/>
          <w:lang w:eastAsia="ar-SA"/>
        </w:rPr>
        <w:t>чреждения;</w:t>
      </w:r>
    </w:p>
    <w:p w:rsidR="00793FE4" w:rsidRPr="002A3CD2" w:rsidRDefault="00DD5630" w:rsidP="009B548E">
      <w:pPr>
        <w:numPr>
          <w:ilvl w:val="0"/>
          <w:numId w:val="23"/>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своевременно вносить  плату за  содержание ребенка;</w:t>
      </w:r>
    </w:p>
    <w:p w:rsidR="00793FE4" w:rsidRPr="002A3CD2" w:rsidRDefault="00DD5630" w:rsidP="009B548E">
      <w:pPr>
        <w:numPr>
          <w:ilvl w:val="0"/>
          <w:numId w:val="23"/>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 xml:space="preserve">своевременно ставить в известность администрацию </w:t>
      </w:r>
      <w:r w:rsidR="00727E21" w:rsidRPr="002A3CD2">
        <w:rPr>
          <w:rFonts w:ascii="Times New Roman" w:hAnsi="Times New Roman"/>
          <w:sz w:val="24"/>
          <w:szCs w:val="24"/>
          <w:lang w:eastAsia="ar-SA"/>
        </w:rPr>
        <w:t>у</w:t>
      </w:r>
      <w:r w:rsidR="00793FE4" w:rsidRPr="002A3CD2">
        <w:rPr>
          <w:rFonts w:ascii="Times New Roman" w:hAnsi="Times New Roman"/>
          <w:sz w:val="24"/>
          <w:szCs w:val="24"/>
          <w:lang w:eastAsia="ar-SA"/>
        </w:rPr>
        <w:t>чреждения о возможном отсутствии ребенка или его болезни;</w:t>
      </w:r>
    </w:p>
    <w:p w:rsidR="00793FE4" w:rsidRPr="002A3CD2" w:rsidRDefault="00DD5630" w:rsidP="009B548E">
      <w:pPr>
        <w:numPr>
          <w:ilvl w:val="0"/>
          <w:numId w:val="23"/>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 xml:space="preserve">нести ответственность за выполнение условий договора, заключенного между родителями (законными представителями) и </w:t>
      </w:r>
      <w:r w:rsidR="00727E21" w:rsidRPr="002A3CD2">
        <w:rPr>
          <w:rFonts w:ascii="Times New Roman" w:hAnsi="Times New Roman"/>
          <w:sz w:val="24"/>
          <w:szCs w:val="24"/>
          <w:lang w:eastAsia="ar-SA"/>
        </w:rPr>
        <w:t>у</w:t>
      </w:r>
      <w:r w:rsidR="00793FE4" w:rsidRPr="002A3CD2">
        <w:rPr>
          <w:rFonts w:ascii="Times New Roman" w:hAnsi="Times New Roman"/>
          <w:sz w:val="24"/>
          <w:szCs w:val="24"/>
          <w:lang w:eastAsia="ar-SA"/>
        </w:rPr>
        <w:t>чреждением.</w:t>
      </w:r>
    </w:p>
    <w:p w:rsidR="00793FE4" w:rsidRPr="002A3CD2" w:rsidRDefault="00793FE4" w:rsidP="009B548E">
      <w:pPr>
        <w:suppressAutoHyphens/>
        <w:autoSpaceDE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10.</w:t>
      </w:r>
      <w:r w:rsidR="00DD5630">
        <w:rPr>
          <w:rFonts w:ascii="Times New Roman" w:hAnsi="Times New Roman"/>
          <w:sz w:val="24"/>
          <w:szCs w:val="24"/>
          <w:lang w:eastAsia="ar-SA"/>
        </w:rPr>
        <w:t xml:space="preserve"> </w:t>
      </w:r>
      <w:r w:rsidRPr="002A3CD2">
        <w:rPr>
          <w:rFonts w:ascii="Times New Roman" w:hAnsi="Times New Roman"/>
          <w:sz w:val="24"/>
          <w:szCs w:val="24"/>
          <w:lang w:eastAsia="ar-SA"/>
        </w:rPr>
        <w:t xml:space="preserve">Педагогические работники </w:t>
      </w:r>
      <w:r w:rsidR="00727E21" w:rsidRPr="002A3CD2">
        <w:rPr>
          <w:rFonts w:ascii="Times New Roman" w:hAnsi="Times New Roman"/>
          <w:sz w:val="24"/>
          <w:szCs w:val="24"/>
          <w:lang w:eastAsia="ar-SA"/>
        </w:rPr>
        <w:t>у</w:t>
      </w:r>
      <w:r w:rsidRPr="002A3CD2">
        <w:rPr>
          <w:rFonts w:ascii="Times New Roman" w:hAnsi="Times New Roman"/>
          <w:sz w:val="24"/>
          <w:szCs w:val="24"/>
          <w:lang w:eastAsia="ar-SA"/>
        </w:rPr>
        <w:t>чреждения обязаны:</w:t>
      </w:r>
    </w:p>
    <w:p w:rsidR="00AC6B73" w:rsidRPr="002A3CD2" w:rsidRDefault="00DD5630" w:rsidP="009B548E">
      <w:pPr>
        <w:pStyle w:val="a5"/>
        <w:widowControl w:val="0"/>
        <w:numPr>
          <w:ilvl w:val="0"/>
          <w:numId w:val="21"/>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соответствовать требованиям</w:t>
      </w:r>
      <w:r w:rsidR="00BB4347" w:rsidRPr="002A3CD2">
        <w:rPr>
          <w:rFonts w:ascii="Times New Roman" w:hAnsi="Times New Roman"/>
          <w:sz w:val="24"/>
          <w:szCs w:val="24"/>
          <w:lang w:eastAsia="ar-SA"/>
        </w:rPr>
        <w:t xml:space="preserve"> квалификационных характеристик, </w:t>
      </w:r>
      <w:r w:rsidR="00BB4347" w:rsidRPr="002A3CD2">
        <w:rPr>
          <w:rFonts w:ascii="Times New Roman" w:hAnsi="Times New Roman"/>
          <w:sz w:val="24"/>
          <w:szCs w:val="24"/>
          <w:lang w:eastAsia="ar-SA"/>
        </w:rPr>
        <w:lastRenderedPageBreak/>
        <w:t>профессиональным стандартам, утвержденн</w:t>
      </w:r>
      <w:r w:rsidR="00AC6B73" w:rsidRPr="002A3CD2">
        <w:rPr>
          <w:rFonts w:ascii="Times New Roman" w:hAnsi="Times New Roman"/>
          <w:sz w:val="24"/>
          <w:szCs w:val="24"/>
          <w:lang w:eastAsia="ar-SA"/>
        </w:rPr>
        <w:t xml:space="preserve">ым Приказом Минтруда России </w:t>
      </w:r>
      <w:r w:rsidR="00802258" w:rsidRPr="002A3CD2">
        <w:rPr>
          <w:rFonts w:ascii="Times New Roman" w:hAnsi="Times New Roman"/>
          <w:sz w:val="24"/>
          <w:szCs w:val="24"/>
          <w:lang w:eastAsia="ar-SA"/>
        </w:rPr>
        <w:t>«</w:t>
      </w:r>
      <w:r w:rsidR="00AC6B73" w:rsidRPr="002A3CD2">
        <w:rPr>
          <w:rFonts w:ascii="Times New Roman" w:hAnsi="Times New Roman"/>
          <w:sz w:val="24"/>
          <w:szCs w:val="24"/>
          <w:lang w:eastAsia="ar-SA"/>
        </w:rPr>
        <w:t xml:space="preserve">Об утверждении профессионального стандарта </w:t>
      </w:r>
      <w:r w:rsidR="00802258" w:rsidRPr="002A3CD2">
        <w:rPr>
          <w:rFonts w:ascii="Times New Roman" w:hAnsi="Times New Roman"/>
          <w:sz w:val="24"/>
          <w:szCs w:val="24"/>
          <w:lang w:eastAsia="ar-SA"/>
        </w:rPr>
        <w:t>«</w:t>
      </w:r>
      <w:r w:rsidR="00AC6B73" w:rsidRPr="002A3CD2">
        <w:rPr>
          <w:rFonts w:ascii="Times New Roman" w:hAnsi="Times New Roman"/>
          <w:sz w:val="24"/>
          <w:szCs w:val="24"/>
          <w:lang w:eastAsia="ar-SA"/>
        </w:rPr>
        <w:t>Педагог (педагогическая деятельность в сфере дошкольного, начального общего, основного общего, среднего общего обра</w:t>
      </w:r>
      <w:r w:rsidR="00802258" w:rsidRPr="002A3CD2">
        <w:rPr>
          <w:rFonts w:ascii="Times New Roman" w:hAnsi="Times New Roman"/>
          <w:sz w:val="24"/>
          <w:szCs w:val="24"/>
          <w:lang w:eastAsia="ar-SA"/>
        </w:rPr>
        <w:t>зования) (воспитатель, учитель)»</w:t>
      </w:r>
      <w:r w:rsidR="00AC6B73" w:rsidRPr="002A3CD2">
        <w:rPr>
          <w:rFonts w:ascii="Times New Roman" w:hAnsi="Times New Roman"/>
          <w:sz w:val="24"/>
          <w:szCs w:val="24"/>
          <w:lang w:eastAsia="ar-SA"/>
        </w:rPr>
        <w:t>;</w:t>
      </w:r>
    </w:p>
    <w:p w:rsidR="00793FE4" w:rsidRPr="002A3CD2" w:rsidRDefault="00DD5630" w:rsidP="009B548E">
      <w:pPr>
        <w:widowControl w:val="0"/>
        <w:numPr>
          <w:ilvl w:val="0"/>
          <w:numId w:val="21"/>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802258" w:rsidRPr="002A3CD2">
        <w:rPr>
          <w:rFonts w:ascii="Times New Roman" w:hAnsi="Times New Roman"/>
          <w:sz w:val="24"/>
          <w:szCs w:val="24"/>
          <w:lang w:eastAsia="ar-SA"/>
        </w:rPr>
        <w:t xml:space="preserve">соблюдать требования </w:t>
      </w:r>
      <w:r w:rsidR="00727E21" w:rsidRPr="002A3CD2">
        <w:rPr>
          <w:rFonts w:ascii="Times New Roman" w:hAnsi="Times New Roman"/>
          <w:sz w:val="24"/>
          <w:szCs w:val="24"/>
          <w:lang w:eastAsia="ar-SA"/>
        </w:rPr>
        <w:t>Устав</w:t>
      </w:r>
      <w:r w:rsidR="00802258" w:rsidRPr="002A3CD2">
        <w:rPr>
          <w:rFonts w:ascii="Times New Roman" w:hAnsi="Times New Roman"/>
          <w:sz w:val="24"/>
          <w:szCs w:val="24"/>
          <w:lang w:eastAsia="ar-SA"/>
        </w:rPr>
        <w:t>а</w:t>
      </w:r>
      <w:r w:rsidR="00727E21" w:rsidRPr="002A3CD2">
        <w:rPr>
          <w:rFonts w:ascii="Times New Roman" w:hAnsi="Times New Roman"/>
          <w:sz w:val="24"/>
          <w:szCs w:val="24"/>
          <w:lang w:eastAsia="ar-SA"/>
        </w:rPr>
        <w:t xml:space="preserve"> у</w:t>
      </w:r>
      <w:r w:rsidR="00793FE4" w:rsidRPr="002A3CD2">
        <w:rPr>
          <w:rFonts w:ascii="Times New Roman" w:hAnsi="Times New Roman"/>
          <w:sz w:val="24"/>
          <w:szCs w:val="24"/>
          <w:lang w:eastAsia="ar-SA"/>
        </w:rPr>
        <w:t>чреждения и Правил внутреннего трудового распорядка;</w:t>
      </w:r>
    </w:p>
    <w:p w:rsidR="00793FE4" w:rsidRPr="002A3CD2" w:rsidRDefault="00DD5630" w:rsidP="009B548E">
      <w:pPr>
        <w:widowControl w:val="0"/>
        <w:numPr>
          <w:ilvl w:val="0"/>
          <w:numId w:val="21"/>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выполнять условия трудового договора;</w:t>
      </w:r>
    </w:p>
    <w:p w:rsidR="00793FE4" w:rsidRPr="002A3CD2" w:rsidRDefault="00DD5630" w:rsidP="009B548E">
      <w:pPr>
        <w:widowControl w:val="0"/>
        <w:numPr>
          <w:ilvl w:val="0"/>
          <w:numId w:val="21"/>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защищать ребенка от всех форм физического и психического насилия;</w:t>
      </w:r>
    </w:p>
    <w:p w:rsidR="00793FE4" w:rsidRPr="002A3CD2" w:rsidRDefault="00DD5630" w:rsidP="009B548E">
      <w:pPr>
        <w:widowControl w:val="0"/>
        <w:numPr>
          <w:ilvl w:val="0"/>
          <w:numId w:val="21"/>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 xml:space="preserve">проходить периодически по приказу </w:t>
      </w:r>
      <w:r w:rsidR="00EE6FC6" w:rsidRPr="002A3CD2">
        <w:rPr>
          <w:rFonts w:ascii="Times New Roman" w:hAnsi="Times New Roman"/>
          <w:sz w:val="24"/>
          <w:szCs w:val="24"/>
          <w:lang w:eastAsia="ar-SA"/>
        </w:rPr>
        <w:t>руководителя</w:t>
      </w:r>
      <w:r w:rsidR="00EE4242">
        <w:rPr>
          <w:rFonts w:ascii="Times New Roman" w:hAnsi="Times New Roman"/>
          <w:sz w:val="24"/>
          <w:szCs w:val="24"/>
          <w:lang w:eastAsia="ar-SA"/>
        </w:rPr>
        <w:t xml:space="preserve"> </w:t>
      </w:r>
      <w:r w:rsidR="00727E21" w:rsidRPr="002A3CD2">
        <w:rPr>
          <w:rFonts w:ascii="Times New Roman" w:hAnsi="Times New Roman"/>
          <w:sz w:val="24"/>
          <w:szCs w:val="24"/>
          <w:lang w:eastAsia="ar-SA"/>
        </w:rPr>
        <w:t>у</w:t>
      </w:r>
      <w:r w:rsidR="00793FE4" w:rsidRPr="002A3CD2">
        <w:rPr>
          <w:rFonts w:ascii="Times New Roman" w:hAnsi="Times New Roman"/>
          <w:sz w:val="24"/>
          <w:szCs w:val="24"/>
          <w:lang w:eastAsia="ar-SA"/>
        </w:rPr>
        <w:t xml:space="preserve">чреждения бесплатные медицинские обследования за счет средств  </w:t>
      </w:r>
      <w:r w:rsidR="00802258" w:rsidRPr="002A3CD2">
        <w:rPr>
          <w:rFonts w:ascii="Times New Roman" w:hAnsi="Times New Roman"/>
          <w:sz w:val="24"/>
          <w:szCs w:val="24"/>
          <w:lang w:eastAsia="ar-SA"/>
        </w:rPr>
        <w:t>работодателя</w:t>
      </w:r>
      <w:r w:rsidR="00793FE4" w:rsidRPr="002A3CD2">
        <w:rPr>
          <w:rFonts w:ascii="Times New Roman" w:hAnsi="Times New Roman"/>
          <w:sz w:val="24"/>
          <w:szCs w:val="24"/>
          <w:lang w:eastAsia="ar-SA"/>
        </w:rPr>
        <w:t>;</w:t>
      </w:r>
    </w:p>
    <w:p w:rsidR="00793FE4" w:rsidRPr="002A3CD2" w:rsidRDefault="00DD5630" w:rsidP="009B548E">
      <w:pPr>
        <w:widowControl w:val="0"/>
        <w:numPr>
          <w:ilvl w:val="0"/>
          <w:numId w:val="21"/>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выполнять условия договора, заключенного между родителями (зак</w:t>
      </w:r>
      <w:r w:rsidR="00727E21" w:rsidRPr="002A3CD2">
        <w:rPr>
          <w:rFonts w:ascii="Times New Roman" w:hAnsi="Times New Roman"/>
          <w:sz w:val="24"/>
          <w:szCs w:val="24"/>
          <w:lang w:eastAsia="ar-SA"/>
        </w:rPr>
        <w:t>онными представителями) и у</w:t>
      </w:r>
      <w:r w:rsidR="00793FE4" w:rsidRPr="002A3CD2">
        <w:rPr>
          <w:rFonts w:ascii="Times New Roman" w:hAnsi="Times New Roman"/>
          <w:sz w:val="24"/>
          <w:szCs w:val="24"/>
          <w:lang w:eastAsia="ar-SA"/>
        </w:rPr>
        <w:t>чреждением;</w:t>
      </w:r>
    </w:p>
    <w:p w:rsidR="00793FE4" w:rsidRPr="002A3CD2" w:rsidRDefault="00DD5630" w:rsidP="009B548E">
      <w:pPr>
        <w:widowControl w:val="0"/>
        <w:numPr>
          <w:ilvl w:val="0"/>
          <w:numId w:val="21"/>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сотрудничать с семьей ребенка по вопросам воспитания и обучения;</w:t>
      </w:r>
    </w:p>
    <w:p w:rsidR="00793FE4" w:rsidRPr="002A3CD2" w:rsidRDefault="00DD5630" w:rsidP="009B548E">
      <w:pPr>
        <w:widowControl w:val="0"/>
        <w:numPr>
          <w:ilvl w:val="0"/>
          <w:numId w:val="21"/>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нести ответственность за жизнь и здоровье детей;</w:t>
      </w:r>
    </w:p>
    <w:p w:rsidR="00793FE4" w:rsidRPr="002A3CD2" w:rsidRDefault="00DD5630" w:rsidP="009B548E">
      <w:pPr>
        <w:widowControl w:val="0"/>
        <w:numPr>
          <w:ilvl w:val="0"/>
          <w:numId w:val="21"/>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своевременно предотвращать детский травматизм;</w:t>
      </w:r>
    </w:p>
    <w:p w:rsidR="00793FE4" w:rsidRPr="002A3CD2" w:rsidRDefault="00DD5630" w:rsidP="009B548E">
      <w:pPr>
        <w:widowControl w:val="0"/>
        <w:numPr>
          <w:ilvl w:val="0"/>
          <w:numId w:val="21"/>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обеспечивать выполнение утвержденного режима дня;</w:t>
      </w:r>
    </w:p>
    <w:p w:rsidR="00793FE4" w:rsidRPr="002A3CD2" w:rsidRDefault="00DD5630" w:rsidP="009B548E">
      <w:pPr>
        <w:widowControl w:val="0"/>
        <w:numPr>
          <w:ilvl w:val="0"/>
          <w:numId w:val="21"/>
        </w:numPr>
        <w:tabs>
          <w:tab w:val="clear" w:pos="720"/>
          <w:tab w:val="num" w:pos="0"/>
        </w:tabs>
        <w:suppressAutoHyphens/>
        <w:autoSpaceDE w:val="0"/>
        <w:spacing w:after="0" w:line="240" w:lineRule="auto"/>
        <w:ind w:left="0" w:firstLine="709"/>
        <w:jc w:val="both"/>
        <w:rPr>
          <w:rFonts w:ascii="Times New Roman" w:hAnsi="Times New Roman"/>
          <w:sz w:val="24"/>
          <w:szCs w:val="24"/>
          <w:lang w:eastAsia="ar-SA"/>
        </w:rPr>
      </w:pPr>
      <w:r>
        <w:rPr>
          <w:rFonts w:ascii="Times New Roman" w:hAnsi="Times New Roman"/>
          <w:sz w:val="24"/>
          <w:szCs w:val="24"/>
          <w:lang w:eastAsia="ar-SA"/>
        </w:rPr>
        <w:t xml:space="preserve"> </w:t>
      </w:r>
      <w:r w:rsidR="00793FE4" w:rsidRPr="002A3CD2">
        <w:rPr>
          <w:rFonts w:ascii="Times New Roman" w:hAnsi="Times New Roman"/>
          <w:sz w:val="24"/>
          <w:szCs w:val="24"/>
          <w:lang w:eastAsia="ar-SA"/>
        </w:rPr>
        <w:t>выполнять должностные обязанности.</w:t>
      </w:r>
    </w:p>
    <w:p w:rsidR="00793FE4" w:rsidRPr="002A3CD2" w:rsidRDefault="00793FE4" w:rsidP="009B548E">
      <w:pPr>
        <w:widowControl w:val="0"/>
        <w:autoSpaceDE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11.</w:t>
      </w:r>
      <w:r w:rsidR="00DD5630">
        <w:rPr>
          <w:rFonts w:ascii="Times New Roman" w:hAnsi="Times New Roman"/>
          <w:sz w:val="24"/>
          <w:szCs w:val="24"/>
          <w:lang w:eastAsia="ar-SA"/>
        </w:rPr>
        <w:t xml:space="preserve"> </w:t>
      </w:r>
      <w:r w:rsidRPr="002A3CD2">
        <w:rPr>
          <w:rFonts w:ascii="Times New Roman" w:hAnsi="Times New Roman"/>
          <w:sz w:val="24"/>
          <w:szCs w:val="24"/>
          <w:lang w:eastAsia="ar-SA"/>
        </w:rPr>
        <w:t>Работники обязаны:</w:t>
      </w:r>
    </w:p>
    <w:p w:rsidR="00793FE4" w:rsidRPr="002A3CD2" w:rsidRDefault="005B4329" w:rsidP="009B548E">
      <w:pPr>
        <w:widowControl w:val="0"/>
        <w:autoSpaceDE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1)</w:t>
      </w:r>
      <w:r w:rsidR="00DD5630">
        <w:rPr>
          <w:rFonts w:ascii="Times New Roman" w:hAnsi="Times New Roman"/>
          <w:sz w:val="24"/>
          <w:szCs w:val="24"/>
          <w:lang w:eastAsia="ar-SA"/>
        </w:rPr>
        <w:t xml:space="preserve"> </w:t>
      </w:r>
      <w:r w:rsidRPr="002A3CD2">
        <w:rPr>
          <w:rFonts w:ascii="Times New Roman" w:hAnsi="Times New Roman"/>
          <w:sz w:val="24"/>
          <w:szCs w:val="24"/>
          <w:lang w:eastAsia="ar-SA"/>
        </w:rPr>
        <w:t>соблюдать требования</w:t>
      </w:r>
      <w:r w:rsidR="00793FE4" w:rsidRPr="002A3CD2">
        <w:rPr>
          <w:rFonts w:ascii="Times New Roman" w:hAnsi="Times New Roman"/>
          <w:sz w:val="24"/>
          <w:szCs w:val="24"/>
          <w:lang w:eastAsia="ar-SA"/>
        </w:rPr>
        <w:t xml:space="preserve"> настоящ</w:t>
      </w:r>
      <w:r w:rsidRPr="002A3CD2">
        <w:rPr>
          <w:rFonts w:ascii="Times New Roman" w:hAnsi="Times New Roman"/>
          <w:sz w:val="24"/>
          <w:szCs w:val="24"/>
          <w:lang w:eastAsia="ar-SA"/>
        </w:rPr>
        <w:t>его</w:t>
      </w:r>
      <w:r w:rsidR="00793FE4" w:rsidRPr="002A3CD2">
        <w:rPr>
          <w:rFonts w:ascii="Times New Roman" w:hAnsi="Times New Roman"/>
          <w:sz w:val="24"/>
          <w:szCs w:val="24"/>
          <w:lang w:eastAsia="ar-SA"/>
        </w:rPr>
        <w:t xml:space="preserve"> Устав</w:t>
      </w:r>
      <w:r w:rsidRPr="002A3CD2">
        <w:rPr>
          <w:rFonts w:ascii="Times New Roman" w:hAnsi="Times New Roman"/>
          <w:sz w:val="24"/>
          <w:szCs w:val="24"/>
          <w:lang w:eastAsia="ar-SA"/>
        </w:rPr>
        <w:t>а</w:t>
      </w:r>
      <w:r w:rsidR="00793FE4" w:rsidRPr="002A3CD2">
        <w:rPr>
          <w:rFonts w:ascii="Times New Roman" w:hAnsi="Times New Roman"/>
          <w:sz w:val="24"/>
          <w:szCs w:val="24"/>
          <w:lang w:eastAsia="ar-SA"/>
        </w:rPr>
        <w:t>, Правил</w:t>
      </w:r>
      <w:r w:rsidRPr="002A3CD2">
        <w:rPr>
          <w:rFonts w:ascii="Times New Roman" w:hAnsi="Times New Roman"/>
          <w:sz w:val="24"/>
          <w:szCs w:val="24"/>
          <w:lang w:eastAsia="ar-SA"/>
        </w:rPr>
        <w:t>а</w:t>
      </w:r>
      <w:r w:rsidR="00793FE4" w:rsidRPr="002A3CD2">
        <w:rPr>
          <w:rFonts w:ascii="Times New Roman" w:hAnsi="Times New Roman"/>
          <w:sz w:val="24"/>
          <w:szCs w:val="24"/>
          <w:lang w:eastAsia="ar-SA"/>
        </w:rPr>
        <w:t xml:space="preserve"> внутреннего трудового распорядка, иные локальные правовые акты </w:t>
      </w:r>
      <w:r w:rsidR="00727E21" w:rsidRPr="002A3CD2">
        <w:rPr>
          <w:rFonts w:ascii="Times New Roman" w:hAnsi="Times New Roman"/>
          <w:sz w:val="24"/>
          <w:szCs w:val="24"/>
          <w:lang w:eastAsia="ar-SA"/>
        </w:rPr>
        <w:t>у</w:t>
      </w:r>
      <w:r w:rsidR="00793FE4" w:rsidRPr="002A3CD2">
        <w:rPr>
          <w:rFonts w:ascii="Times New Roman" w:hAnsi="Times New Roman"/>
          <w:sz w:val="24"/>
          <w:szCs w:val="24"/>
          <w:lang w:eastAsia="ar-SA"/>
        </w:rPr>
        <w:t>чреждения, трудовой договор (контракт), должностную  инструкцию;</w:t>
      </w:r>
    </w:p>
    <w:p w:rsidR="00793FE4" w:rsidRPr="002A3CD2" w:rsidRDefault="005B4329" w:rsidP="009B548E">
      <w:pPr>
        <w:widowControl w:val="0"/>
        <w:autoSpaceDE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2)</w:t>
      </w:r>
      <w:r w:rsidR="00793FE4" w:rsidRPr="002A3CD2">
        <w:rPr>
          <w:rFonts w:ascii="Times New Roman" w:hAnsi="Times New Roman"/>
          <w:sz w:val="24"/>
          <w:szCs w:val="24"/>
          <w:lang w:eastAsia="ar-SA"/>
        </w:rPr>
        <w:t xml:space="preserve"> выполнять установленные нормы труда: правила и нормы охраны труда, техники безопасности и противопожарной защиты;</w:t>
      </w:r>
    </w:p>
    <w:p w:rsidR="00793FE4" w:rsidRPr="002A3CD2" w:rsidRDefault="005B4329" w:rsidP="009B548E">
      <w:pPr>
        <w:widowControl w:val="0"/>
        <w:autoSpaceDE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3)</w:t>
      </w:r>
      <w:r w:rsidR="00793FE4" w:rsidRPr="002A3CD2">
        <w:rPr>
          <w:rFonts w:ascii="Times New Roman" w:hAnsi="Times New Roman"/>
          <w:sz w:val="24"/>
          <w:szCs w:val="24"/>
          <w:lang w:eastAsia="ar-SA"/>
        </w:rPr>
        <w:t xml:space="preserve"> обеспечивать охрану жизни и здоровья воспитанников в период образовательного процесса;</w:t>
      </w:r>
    </w:p>
    <w:p w:rsidR="00793FE4" w:rsidRPr="002A3CD2" w:rsidRDefault="005B4329" w:rsidP="009B548E">
      <w:pPr>
        <w:widowControl w:val="0"/>
        <w:autoSpaceDE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4)</w:t>
      </w:r>
      <w:r w:rsidR="00793FE4" w:rsidRPr="002A3CD2">
        <w:rPr>
          <w:rFonts w:ascii="Times New Roman" w:hAnsi="Times New Roman"/>
          <w:sz w:val="24"/>
          <w:szCs w:val="24"/>
          <w:lang w:eastAsia="ar-SA"/>
        </w:rPr>
        <w:t xml:space="preserve"> сотрудничать с семьей по вопросам воспитания и обучения ребенка-дошкольника.</w:t>
      </w:r>
    </w:p>
    <w:p w:rsidR="00793FE4" w:rsidRPr="002A3CD2" w:rsidRDefault="00793FE4" w:rsidP="009B548E">
      <w:pPr>
        <w:suppressAutoHyphens/>
        <w:autoSpaceDE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12.</w:t>
      </w:r>
      <w:r w:rsidR="00DD5630">
        <w:rPr>
          <w:rFonts w:ascii="Times New Roman" w:hAnsi="Times New Roman"/>
          <w:sz w:val="24"/>
          <w:szCs w:val="24"/>
          <w:lang w:eastAsia="ar-SA"/>
        </w:rPr>
        <w:t xml:space="preserve"> </w:t>
      </w:r>
      <w:r w:rsidRPr="002A3CD2">
        <w:rPr>
          <w:rFonts w:ascii="Times New Roman" w:hAnsi="Times New Roman"/>
          <w:sz w:val="24"/>
          <w:szCs w:val="24"/>
          <w:lang w:eastAsia="ar-SA"/>
        </w:rPr>
        <w:t xml:space="preserve">Иные права и обязанности конкретизируются в договоре между родителями (законными представителями) и </w:t>
      </w:r>
      <w:r w:rsidR="00727E21" w:rsidRPr="002A3CD2">
        <w:rPr>
          <w:rFonts w:ascii="Times New Roman" w:hAnsi="Times New Roman"/>
          <w:sz w:val="24"/>
          <w:szCs w:val="24"/>
          <w:lang w:eastAsia="ar-SA"/>
        </w:rPr>
        <w:t>у</w:t>
      </w:r>
      <w:r w:rsidRPr="002A3CD2">
        <w:rPr>
          <w:rFonts w:ascii="Times New Roman" w:hAnsi="Times New Roman"/>
          <w:sz w:val="24"/>
          <w:szCs w:val="24"/>
          <w:lang w:eastAsia="ar-SA"/>
        </w:rPr>
        <w:t>чреждением.</w:t>
      </w:r>
    </w:p>
    <w:p w:rsidR="00793FE4" w:rsidRPr="002A3CD2" w:rsidRDefault="00793FE4" w:rsidP="009B548E">
      <w:pPr>
        <w:widowControl w:val="0"/>
        <w:suppressAutoHyphens/>
        <w:autoSpaceDE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13.</w:t>
      </w:r>
      <w:r w:rsidR="00DD5630">
        <w:rPr>
          <w:rFonts w:ascii="Times New Roman" w:hAnsi="Times New Roman"/>
          <w:sz w:val="24"/>
          <w:szCs w:val="24"/>
          <w:lang w:eastAsia="ar-SA"/>
        </w:rPr>
        <w:t xml:space="preserve"> </w:t>
      </w:r>
      <w:r w:rsidRPr="002A3CD2">
        <w:rPr>
          <w:rFonts w:ascii="Times New Roman" w:hAnsi="Times New Roman"/>
          <w:sz w:val="24"/>
          <w:szCs w:val="24"/>
          <w:lang w:eastAsia="ar-SA"/>
        </w:rPr>
        <w:t>К</w:t>
      </w:r>
      <w:r w:rsidR="00030418" w:rsidRPr="002A3CD2">
        <w:rPr>
          <w:rFonts w:ascii="Times New Roman" w:hAnsi="Times New Roman"/>
          <w:sz w:val="24"/>
          <w:szCs w:val="24"/>
          <w:lang w:eastAsia="ar-SA"/>
        </w:rPr>
        <w:t xml:space="preserve"> педагогической деятельности в у</w:t>
      </w:r>
      <w:r w:rsidRPr="002A3CD2">
        <w:rPr>
          <w:rFonts w:ascii="Times New Roman" w:hAnsi="Times New Roman"/>
          <w:sz w:val="24"/>
          <w:szCs w:val="24"/>
          <w:lang w:eastAsia="ar-SA"/>
        </w:rPr>
        <w:t>чреждение допускаются лица, имеющие среднее профессиональное или высшее профессиональное образование, предъявившие документ государственного образца о соответствующем уровне образования и (или) квалификации. К педагогической деятельности не допускаются</w:t>
      </w:r>
      <w:r w:rsidR="005B4329" w:rsidRPr="002A3CD2">
        <w:rPr>
          <w:rFonts w:ascii="Times New Roman" w:hAnsi="Times New Roman"/>
          <w:sz w:val="24"/>
          <w:szCs w:val="24"/>
          <w:lang w:eastAsia="ar-SA"/>
        </w:rPr>
        <w:t xml:space="preserve"> лица:</w:t>
      </w:r>
    </w:p>
    <w:p w:rsidR="005B4329" w:rsidRPr="002A3CD2" w:rsidRDefault="005B4329" w:rsidP="009B548E">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2A3CD2">
        <w:rPr>
          <w:rFonts w:ascii="Times New Roman" w:eastAsiaTheme="minorHAnsi" w:hAnsi="Times New Roman"/>
          <w:sz w:val="24"/>
          <w:szCs w:val="24"/>
          <w:lang w:eastAsia="en-US"/>
        </w:rPr>
        <w:t>1) лишенные права заниматься педагогической деятельностью в соответствии с вступившим в законную силу приговором суда;</w:t>
      </w:r>
    </w:p>
    <w:p w:rsidR="005B4329" w:rsidRPr="002A3CD2" w:rsidRDefault="005B4329" w:rsidP="009B548E">
      <w:pPr>
        <w:autoSpaceDE w:val="0"/>
        <w:autoSpaceDN w:val="0"/>
        <w:adjustRightInd w:val="0"/>
        <w:spacing w:after="0" w:line="240" w:lineRule="auto"/>
        <w:ind w:firstLine="709"/>
        <w:jc w:val="both"/>
        <w:rPr>
          <w:rFonts w:ascii="Times New Roman" w:eastAsiaTheme="minorHAnsi" w:hAnsi="Times New Roman"/>
          <w:sz w:val="24"/>
          <w:szCs w:val="24"/>
          <w:lang w:eastAsia="en-US"/>
        </w:rPr>
      </w:pPr>
      <w:bookmarkStart w:id="3" w:name="Par1"/>
      <w:bookmarkEnd w:id="3"/>
      <w:proofErr w:type="gramStart"/>
      <w:r w:rsidRPr="002A3CD2">
        <w:rPr>
          <w:rFonts w:ascii="Times New Roman" w:eastAsiaTheme="minorHAnsi" w:hAnsi="Times New Roman"/>
          <w:sz w:val="24"/>
          <w:szCs w:val="24"/>
          <w:lang w:eastAsia="en-US"/>
        </w:rPr>
        <w:t>2) 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общественной</w:t>
      </w:r>
      <w:proofErr w:type="gramEnd"/>
      <w:r w:rsidRPr="002A3CD2">
        <w:rPr>
          <w:rFonts w:ascii="Times New Roman" w:eastAsiaTheme="minorHAnsi" w:hAnsi="Times New Roman"/>
          <w:sz w:val="24"/>
          <w:szCs w:val="24"/>
          <w:lang w:eastAsia="en-US"/>
        </w:rPr>
        <w:t xml:space="preserve"> нравственности, основ конституционного строя и безопасности государства, а также против общественной безопасности;</w:t>
      </w:r>
    </w:p>
    <w:p w:rsidR="005B4329" w:rsidRPr="002A3CD2" w:rsidRDefault="007E293E" w:rsidP="009B548E">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2A3CD2">
        <w:rPr>
          <w:rFonts w:ascii="Times New Roman" w:eastAsiaTheme="minorHAnsi" w:hAnsi="Times New Roman"/>
          <w:sz w:val="24"/>
          <w:szCs w:val="24"/>
          <w:lang w:eastAsia="en-US"/>
        </w:rPr>
        <w:t xml:space="preserve">3) </w:t>
      </w:r>
      <w:r w:rsidR="005B4329" w:rsidRPr="002A3CD2">
        <w:rPr>
          <w:rFonts w:ascii="Times New Roman" w:eastAsiaTheme="minorHAnsi" w:hAnsi="Times New Roman"/>
          <w:sz w:val="24"/>
          <w:szCs w:val="24"/>
          <w:lang w:eastAsia="en-US"/>
        </w:rPr>
        <w:t xml:space="preserve">имеющие неснятую или непогашенную судимость за иные умышленные тяжкие и особо тяжкие преступления, не указанные в </w:t>
      </w:r>
      <w:r w:rsidRPr="002A3CD2">
        <w:rPr>
          <w:rFonts w:ascii="Times New Roman" w:eastAsiaTheme="minorHAnsi" w:hAnsi="Times New Roman"/>
          <w:sz w:val="24"/>
          <w:szCs w:val="24"/>
          <w:lang w:eastAsia="en-US"/>
        </w:rPr>
        <w:t>пункте 1</w:t>
      </w:r>
      <w:r w:rsidR="00014778" w:rsidRPr="002A3CD2">
        <w:rPr>
          <w:rFonts w:ascii="Times New Roman" w:eastAsiaTheme="minorHAnsi" w:hAnsi="Times New Roman"/>
          <w:sz w:val="24"/>
          <w:szCs w:val="24"/>
          <w:lang w:eastAsia="en-US"/>
        </w:rPr>
        <w:t xml:space="preserve"> части 13 настоящей статьи</w:t>
      </w:r>
      <w:r w:rsidR="005B4329" w:rsidRPr="002A3CD2">
        <w:rPr>
          <w:rFonts w:ascii="Times New Roman" w:eastAsiaTheme="minorHAnsi" w:hAnsi="Times New Roman"/>
          <w:sz w:val="24"/>
          <w:szCs w:val="24"/>
          <w:lang w:eastAsia="en-US"/>
        </w:rPr>
        <w:t>;</w:t>
      </w:r>
    </w:p>
    <w:p w:rsidR="005B4329" w:rsidRPr="002A3CD2" w:rsidRDefault="007E293E" w:rsidP="009B548E">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2A3CD2">
        <w:rPr>
          <w:rFonts w:ascii="Times New Roman" w:eastAsiaTheme="minorHAnsi" w:hAnsi="Times New Roman"/>
          <w:sz w:val="24"/>
          <w:szCs w:val="24"/>
          <w:lang w:eastAsia="en-US"/>
        </w:rPr>
        <w:t xml:space="preserve">4) </w:t>
      </w:r>
      <w:proofErr w:type="gramStart"/>
      <w:r w:rsidR="005B4329" w:rsidRPr="002A3CD2">
        <w:rPr>
          <w:rFonts w:ascii="Times New Roman" w:eastAsiaTheme="minorHAnsi" w:hAnsi="Times New Roman"/>
          <w:sz w:val="24"/>
          <w:szCs w:val="24"/>
          <w:lang w:eastAsia="en-US"/>
        </w:rPr>
        <w:t>признанные</w:t>
      </w:r>
      <w:proofErr w:type="gramEnd"/>
      <w:r w:rsidR="005B4329" w:rsidRPr="002A3CD2">
        <w:rPr>
          <w:rFonts w:ascii="Times New Roman" w:eastAsiaTheme="minorHAnsi" w:hAnsi="Times New Roman"/>
          <w:sz w:val="24"/>
          <w:szCs w:val="24"/>
          <w:lang w:eastAsia="en-US"/>
        </w:rPr>
        <w:t xml:space="preserve"> недееспособными в установленном федеральным законом порядке;</w:t>
      </w:r>
    </w:p>
    <w:p w:rsidR="005B4329" w:rsidRPr="002A3CD2" w:rsidRDefault="007E293E" w:rsidP="009B548E">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2A3CD2">
        <w:rPr>
          <w:rFonts w:ascii="Times New Roman" w:eastAsiaTheme="minorHAnsi" w:hAnsi="Times New Roman"/>
          <w:sz w:val="24"/>
          <w:szCs w:val="24"/>
          <w:lang w:eastAsia="en-US"/>
        </w:rPr>
        <w:t xml:space="preserve">5) </w:t>
      </w:r>
      <w:r w:rsidR="005B4329" w:rsidRPr="002A3CD2">
        <w:rPr>
          <w:rFonts w:ascii="Times New Roman" w:eastAsiaTheme="minorHAnsi" w:hAnsi="Times New Roman"/>
          <w:sz w:val="24"/>
          <w:szCs w:val="24"/>
          <w:lang w:eastAsia="en-US"/>
        </w:rPr>
        <w:t>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727E21" w:rsidRPr="002A3CD2" w:rsidRDefault="00727E21"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lang w:eastAsia="ar-SA"/>
        </w:rPr>
        <w:t xml:space="preserve">14. </w:t>
      </w:r>
      <w:r w:rsidR="00572836" w:rsidRPr="002A3CD2">
        <w:rPr>
          <w:rFonts w:ascii="Times New Roman" w:hAnsi="Times New Roman"/>
          <w:sz w:val="24"/>
          <w:szCs w:val="24"/>
          <w:lang w:eastAsia="ar-SA"/>
        </w:rPr>
        <w:t xml:space="preserve">Педагогические работники учреждения </w:t>
      </w:r>
      <w:r w:rsidR="00572836" w:rsidRPr="002A3CD2">
        <w:rPr>
          <w:rFonts w:ascii="Times New Roman" w:hAnsi="Times New Roman"/>
          <w:bCs/>
          <w:sz w:val="24"/>
          <w:szCs w:val="24"/>
        </w:rPr>
        <w:t>должны</w:t>
      </w:r>
      <w:r w:rsidRPr="002A3CD2">
        <w:rPr>
          <w:rFonts w:ascii="Times New Roman" w:hAnsi="Times New Roman"/>
          <w:bCs/>
          <w:sz w:val="24"/>
          <w:szCs w:val="24"/>
        </w:rPr>
        <w:t>:</w:t>
      </w:r>
    </w:p>
    <w:p w:rsidR="00727E21" w:rsidRPr="002A3CD2" w:rsidRDefault="007E293E"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 xml:space="preserve">1) </w:t>
      </w:r>
      <w:r w:rsidR="00727E21" w:rsidRPr="002A3CD2">
        <w:rPr>
          <w:rFonts w:ascii="Times New Roman" w:hAnsi="Times New Roman"/>
          <w:sz w:val="24"/>
          <w:szCs w:val="24"/>
        </w:rPr>
        <w:t>знать специфику дошкольного образования и особенности организации образовательной работы с детьми раннего и дошкольного возраста;</w:t>
      </w:r>
    </w:p>
    <w:p w:rsidR="00727E21" w:rsidRPr="002A3CD2" w:rsidRDefault="007E293E"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lastRenderedPageBreak/>
        <w:t>2)</w:t>
      </w:r>
      <w:r w:rsidR="00727E21" w:rsidRPr="002A3CD2">
        <w:rPr>
          <w:rFonts w:ascii="Times New Roman" w:hAnsi="Times New Roman"/>
          <w:sz w:val="24"/>
          <w:szCs w:val="24"/>
        </w:rPr>
        <w:t xml:space="preserve"> знать общие закономерности развития ребенка в раннем и дошкольном детстве, особенности становления и развития детских деятельностей в раннем и дошкольном возрасте;</w:t>
      </w:r>
    </w:p>
    <w:p w:rsidR="00727E21" w:rsidRPr="002A3CD2" w:rsidRDefault="007E293E"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3)</w:t>
      </w:r>
      <w:r w:rsidR="00727E21" w:rsidRPr="002A3CD2">
        <w:rPr>
          <w:rFonts w:ascii="Times New Roman" w:hAnsi="Times New Roman"/>
          <w:sz w:val="24"/>
          <w:szCs w:val="24"/>
        </w:rPr>
        <w:t xml:space="preserve"> уметь организовывать ведущие в дошкольном возрасте виды деятельности: предметно-</w:t>
      </w:r>
      <w:proofErr w:type="spellStart"/>
      <w:r w:rsidR="00727E21" w:rsidRPr="002A3CD2">
        <w:rPr>
          <w:rFonts w:ascii="Times New Roman" w:hAnsi="Times New Roman"/>
          <w:sz w:val="24"/>
          <w:szCs w:val="24"/>
        </w:rPr>
        <w:t>манипулятивную</w:t>
      </w:r>
      <w:proofErr w:type="spellEnd"/>
      <w:r w:rsidR="00727E21" w:rsidRPr="002A3CD2">
        <w:rPr>
          <w:rFonts w:ascii="Times New Roman" w:hAnsi="Times New Roman"/>
          <w:sz w:val="24"/>
          <w:szCs w:val="24"/>
        </w:rPr>
        <w:t xml:space="preserve"> и </w:t>
      </w:r>
      <w:proofErr w:type="gramStart"/>
      <w:r w:rsidR="00727E21" w:rsidRPr="002A3CD2">
        <w:rPr>
          <w:rFonts w:ascii="Times New Roman" w:hAnsi="Times New Roman"/>
          <w:sz w:val="24"/>
          <w:szCs w:val="24"/>
        </w:rPr>
        <w:t>игровую</w:t>
      </w:r>
      <w:proofErr w:type="gramEnd"/>
      <w:r w:rsidR="00727E21" w:rsidRPr="002A3CD2">
        <w:rPr>
          <w:rFonts w:ascii="Times New Roman" w:hAnsi="Times New Roman"/>
          <w:sz w:val="24"/>
          <w:szCs w:val="24"/>
        </w:rPr>
        <w:t>, обеспечивая развитие детей. Организовывать совместную и самостоятельную деятельность дошкольников;</w:t>
      </w:r>
    </w:p>
    <w:p w:rsidR="00727E21" w:rsidRPr="002A3CD2" w:rsidRDefault="007E293E"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4)</w:t>
      </w:r>
      <w:r w:rsidR="00727E21" w:rsidRPr="002A3CD2">
        <w:rPr>
          <w:rFonts w:ascii="Times New Roman" w:hAnsi="Times New Roman"/>
          <w:sz w:val="24"/>
          <w:szCs w:val="24"/>
        </w:rPr>
        <w:t xml:space="preserve"> владеть теорией и педагогическими методиками физического, познавательного и личностного развития детей раннего и дошкольного возраста;</w:t>
      </w:r>
    </w:p>
    <w:p w:rsidR="00727E21" w:rsidRPr="002A3CD2" w:rsidRDefault="007E293E"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5)</w:t>
      </w:r>
      <w:r w:rsidR="00727E21" w:rsidRPr="002A3CD2">
        <w:rPr>
          <w:rFonts w:ascii="Times New Roman" w:hAnsi="Times New Roman"/>
          <w:sz w:val="24"/>
          <w:szCs w:val="24"/>
        </w:rPr>
        <w:t xml:space="preserve"> уметь планировать, реализовывать и анализировать образовательную работу с детьми раннего и дошкольного возраста в соответствии с Ф</w:t>
      </w:r>
      <w:r w:rsidRPr="002A3CD2">
        <w:rPr>
          <w:rFonts w:ascii="Times New Roman" w:hAnsi="Times New Roman"/>
          <w:sz w:val="24"/>
          <w:szCs w:val="24"/>
        </w:rPr>
        <w:t>едеральными государственными образовательными стандартами</w:t>
      </w:r>
      <w:r w:rsidR="00727E21" w:rsidRPr="002A3CD2">
        <w:rPr>
          <w:rFonts w:ascii="Times New Roman" w:hAnsi="Times New Roman"/>
          <w:sz w:val="24"/>
          <w:szCs w:val="24"/>
        </w:rPr>
        <w:t xml:space="preserve"> дошкольного образования;</w:t>
      </w:r>
    </w:p>
    <w:p w:rsidR="00727E21" w:rsidRPr="002A3CD2" w:rsidRDefault="007E293E"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6)</w:t>
      </w:r>
      <w:r w:rsidR="00727E21" w:rsidRPr="002A3CD2">
        <w:rPr>
          <w:rFonts w:ascii="Times New Roman" w:hAnsi="Times New Roman"/>
          <w:sz w:val="24"/>
          <w:szCs w:val="24"/>
        </w:rPr>
        <w:t xml:space="preserve"> уметь планировать и корректировать образовательные задачи (совместно с психологом и другими специалистами) по результатам мониторинга, с учетом индивидуальных особенностей развития каждого ребенка раннего и/или дошкольного возраста;</w:t>
      </w:r>
    </w:p>
    <w:p w:rsidR="00727E21" w:rsidRPr="002A3CD2" w:rsidRDefault="007E293E"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7)</w:t>
      </w:r>
      <w:r w:rsidR="00727E21" w:rsidRPr="002A3CD2">
        <w:rPr>
          <w:rFonts w:ascii="Times New Roman" w:hAnsi="Times New Roman"/>
          <w:sz w:val="24"/>
          <w:szCs w:val="24"/>
        </w:rPr>
        <w:t xml:space="preserve"> реализовывать педагогические рекомендации специалистов (психолога, логопеда, дефектолога и др.) в работе с детьми, испытывающими трудности в освоении программы, или детьми с особыми образовательными потребностями;</w:t>
      </w:r>
    </w:p>
    <w:p w:rsidR="00727E21" w:rsidRPr="002A3CD2" w:rsidRDefault="007E293E"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8)</w:t>
      </w:r>
      <w:r w:rsidR="00727E21" w:rsidRPr="002A3CD2">
        <w:rPr>
          <w:rFonts w:ascii="Times New Roman" w:hAnsi="Times New Roman"/>
          <w:sz w:val="24"/>
          <w:szCs w:val="24"/>
        </w:rPr>
        <w:t xml:space="preserve"> участвовать в создании психологически комфортной и безопасной образовательной среды, обеспечивая безопасность жизни детей, сохранение и укрепление их здоровья, поддерживая эмоциональное благополучие ребенка в период пребывания в образовательной организации;</w:t>
      </w:r>
    </w:p>
    <w:p w:rsidR="00727E21" w:rsidRPr="002A3CD2" w:rsidRDefault="007E293E"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 xml:space="preserve">9) </w:t>
      </w:r>
      <w:r w:rsidR="00727E21" w:rsidRPr="002A3CD2">
        <w:rPr>
          <w:rFonts w:ascii="Times New Roman" w:hAnsi="Times New Roman"/>
          <w:sz w:val="24"/>
          <w:szCs w:val="24"/>
        </w:rPr>
        <w:t xml:space="preserve"> владеть методами и средствами анализа психолого-педагогического мониторинга, позволяющего оценить результаты освоения детьми образовательных программ, степень </w:t>
      </w:r>
      <w:proofErr w:type="spellStart"/>
      <w:r w:rsidR="00727E21" w:rsidRPr="002A3CD2">
        <w:rPr>
          <w:rFonts w:ascii="Times New Roman" w:hAnsi="Times New Roman"/>
          <w:sz w:val="24"/>
          <w:szCs w:val="24"/>
        </w:rPr>
        <w:t>сформированности</w:t>
      </w:r>
      <w:proofErr w:type="spellEnd"/>
      <w:r w:rsidR="00727E21" w:rsidRPr="002A3CD2">
        <w:rPr>
          <w:rFonts w:ascii="Times New Roman" w:hAnsi="Times New Roman"/>
          <w:sz w:val="24"/>
          <w:szCs w:val="24"/>
        </w:rPr>
        <w:t xml:space="preserve"> </w:t>
      </w:r>
      <w:r w:rsidR="00EE4242">
        <w:rPr>
          <w:rFonts w:ascii="Times New Roman" w:hAnsi="Times New Roman"/>
          <w:sz w:val="24"/>
          <w:szCs w:val="24"/>
        </w:rPr>
        <w:t xml:space="preserve"> </w:t>
      </w:r>
      <w:r w:rsidR="00727E21" w:rsidRPr="002A3CD2">
        <w:rPr>
          <w:rFonts w:ascii="Times New Roman" w:hAnsi="Times New Roman"/>
          <w:sz w:val="24"/>
          <w:szCs w:val="24"/>
        </w:rPr>
        <w:t>у них необходимых интегративных качеств детей дошкольного возраста, необходимых для дальнейшего обучения и развития в начальной школе;</w:t>
      </w:r>
    </w:p>
    <w:p w:rsidR="00727E21" w:rsidRPr="002A3CD2" w:rsidRDefault="007E293E"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10)</w:t>
      </w:r>
      <w:r w:rsidR="00727E21" w:rsidRPr="002A3CD2">
        <w:rPr>
          <w:rFonts w:ascii="Times New Roman" w:hAnsi="Times New Roman"/>
          <w:sz w:val="24"/>
          <w:szCs w:val="24"/>
        </w:rPr>
        <w:t xml:space="preserve"> владеть методами и средствами психолого-педагогического просвещения родителей (законных представителей) детей раннего и дошкольного возраста, уметь выстраивать партнерское взаимодействие с ними для решения образовательных задач;</w:t>
      </w:r>
    </w:p>
    <w:p w:rsidR="00793FE4" w:rsidRPr="002A3CD2" w:rsidRDefault="007E293E" w:rsidP="009B548E">
      <w:pPr>
        <w:spacing w:after="0" w:line="240" w:lineRule="auto"/>
        <w:ind w:firstLine="709"/>
        <w:jc w:val="both"/>
        <w:rPr>
          <w:rFonts w:ascii="Times New Roman" w:hAnsi="Times New Roman"/>
          <w:sz w:val="24"/>
          <w:szCs w:val="24"/>
        </w:rPr>
      </w:pPr>
      <w:r w:rsidRPr="002A3CD2">
        <w:rPr>
          <w:rFonts w:ascii="Times New Roman" w:hAnsi="Times New Roman"/>
          <w:sz w:val="24"/>
          <w:szCs w:val="24"/>
        </w:rPr>
        <w:t>11)</w:t>
      </w:r>
      <w:r w:rsidR="00DD5630">
        <w:rPr>
          <w:rFonts w:ascii="Times New Roman" w:hAnsi="Times New Roman"/>
          <w:sz w:val="24"/>
          <w:szCs w:val="24"/>
        </w:rPr>
        <w:t xml:space="preserve"> </w:t>
      </w:r>
      <w:r w:rsidR="00727E21" w:rsidRPr="002A3CD2">
        <w:rPr>
          <w:rFonts w:ascii="Times New Roman" w:hAnsi="Times New Roman"/>
          <w:sz w:val="24"/>
          <w:szCs w:val="24"/>
        </w:rPr>
        <w:t xml:space="preserve">владеть </w:t>
      </w:r>
      <w:r w:rsidRPr="002A3CD2">
        <w:rPr>
          <w:rFonts w:ascii="Times New Roman" w:hAnsi="Times New Roman"/>
          <w:sz w:val="24"/>
          <w:szCs w:val="24"/>
        </w:rPr>
        <w:t>информационно</w:t>
      </w:r>
      <w:r w:rsidR="00727E21" w:rsidRPr="002A3CD2">
        <w:rPr>
          <w:rFonts w:ascii="Times New Roman" w:hAnsi="Times New Roman"/>
          <w:sz w:val="24"/>
          <w:szCs w:val="24"/>
        </w:rPr>
        <w:t>-</w:t>
      </w:r>
      <w:r w:rsidRPr="002A3CD2">
        <w:rPr>
          <w:rFonts w:ascii="Times New Roman" w:hAnsi="Times New Roman"/>
          <w:sz w:val="24"/>
          <w:szCs w:val="24"/>
        </w:rPr>
        <w:t xml:space="preserve">коммуникативными </w:t>
      </w:r>
      <w:r w:rsidR="00727E21" w:rsidRPr="002A3CD2">
        <w:rPr>
          <w:rFonts w:ascii="Times New Roman" w:hAnsi="Times New Roman"/>
          <w:sz w:val="24"/>
          <w:szCs w:val="24"/>
        </w:rPr>
        <w:t>компетенци</w:t>
      </w:r>
      <w:r w:rsidRPr="002A3CD2">
        <w:rPr>
          <w:rFonts w:ascii="Times New Roman" w:hAnsi="Times New Roman"/>
          <w:sz w:val="24"/>
          <w:szCs w:val="24"/>
        </w:rPr>
        <w:t>ями</w:t>
      </w:r>
      <w:r w:rsidR="00727E21" w:rsidRPr="002A3CD2">
        <w:rPr>
          <w:rFonts w:ascii="Times New Roman" w:hAnsi="Times New Roman"/>
          <w:sz w:val="24"/>
          <w:szCs w:val="24"/>
        </w:rPr>
        <w:t>, необходимыми и достаточными для планирования, реализации и оценки образовательной работы с детьми раннего и дошк</w:t>
      </w:r>
      <w:r w:rsidRPr="002A3CD2">
        <w:rPr>
          <w:rFonts w:ascii="Times New Roman" w:hAnsi="Times New Roman"/>
          <w:sz w:val="24"/>
          <w:szCs w:val="24"/>
        </w:rPr>
        <w:t>ольного возраста.</w:t>
      </w:r>
    </w:p>
    <w:p w:rsidR="00793FE4" w:rsidRPr="002A3CD2" w:rsidRDefault="00727E21" w:rsidP="009B548E">
      <w:pPr>
        <w:widowControl w:val="0"/>
        <w:suppressAutoHyphens/>
        <w:autoSpaceDE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1</w:t>
      </w:r>
      <w:r w:rsidR="007E293E" w:rsidRPr="002A3CD2">
        <w:rPr>
          <w:rFonts w:ascii="Times New Roman" w:hAnsi="Times New Roman"/>
          <w:sz w:val="24"/>
          <w:szCs w:val="24"/>
          <w:lang w:eastAsia="ar-SA"/>
        </w:rPr>
        <w:t>5</w:t>
      </w:r>
      <w:r w:rsidR="00793FE4" w:rsidRPr="002A3CD2">
        <w:rPr>
          <w:rFonts w:ascii="Times New Roman" w:hAnsi="Times New Roman"/>
          <w:sz w:val="24"/>
          <w:szCs w:val="24"/>
          <w:lang w:eastAsia="ar-SA"/>
        </w:rPr>
        <w:t>.</w:t>
      </w:r>
      <w:r w:rsidR="00DD5630">
        <w:rPr>
          <w:rFonts w:ascii="Times New Roman" w:hAnsi="Times New Roman"/>
          <w:sz w:val="24"/>
          <w:szCs w:val="24"/>
          <w:lang w:eastAsia="ar-SA"/>
        </w:rPr>
        <w:t xml:space="preserve"> </w:t>
      </w:r>
      <w:r w:rsidR="00793FE4" w:rsidRPr="002A3CD2">
        <w:rPr>
          <w:rFonts w:ascii="Times New Roman" w:hAnsi="Times New Roman"/>
          <w:sz w:val="24"/>
          <w:szCs w:val="24"/>
          <w:lang w:eastAsia="ar-SA"/>
        </w:rPr>
        <w:t>Со всеми вновь принимаемыми сотрудниками заключается трудовой договор.</w:t>
      </w:r>
    </w:p>
    <w:p w:rsidR="00793FE4" w:rsidRPr="002A3CD2" w:rsidRDefault="007E293E" w:rsidP="009B548E">
      <w:pPr>
        <w:widowControl w:val="0"/>
        <w:suppressAutoHyphens/>
        <w:autoSpaceDE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16</w:t>
      </w:r>
      <w:r w:rsidR="00793FE4" w:rsidRPr="002A3CD2">
        <w:rPr>
          <w:rFonts w:ascii="Times New Roman" w:hAnsi="Times New Roman"/>
          <w:sz w:val="24"/>
          <w:szCs w:val="24"/>
          <w:lang w:eastAsia="ar-SA"/>
        </w:rPr>
        <w:t>.</w:t>
      </w:r>
      <w:r w:rsidR="00DD5630">
        <w:rPr>
          <w:rFonts w:ascii="Times New Roman" w:hAnsi="Times New Roman"/>
          <w:sz w:val="24"/>
          <w:szCs w:val="24"/>
          <w:lang w:eastAsia="ar-SA"/>
        </w:rPr>
        <w:t xml:space="preserve"> </w:t>
      </w:r>
      <w:r w:rsidR="00793FE4" w:rsidRPr="002A3CD2">
        <w:rPr>
          <w:rFonts w:ascii="Times New Roman" w:hAnsi="Times New Roman"/>
          <w:sz w:val="24"/>
          <w:szCs w:val="24"/>
          <w:lang w:eastAsia="ar-SA"/>
        </w:rPr>
        <w:t xml:space="preserve">При </w:t>
      </w:r>
      <w:r w:rsidR="00727E21" w:rsidRPr="002A3CD2">
        <w:rPr>
          <w:rFonts w:ascii="Times New Roman" w:hAnsi="Times New Roman"/>
          <w:sz w:val="24"/>
          <w:szCs w:val="24"/>
          <w:lang w:eastAsia="ar-SA"/>
        </w:rPr>
        <w:t>приеме на работу администрация у</w:t>
      </w:r>
      <w:r w:rsidR="00793FE4" w:rsidRPr="002A3CD2">
        <w:rPr>
          <w:rFonts w:ascii="Times New Roman" w:hAnsi="Times New Roman"/>
          <w:sz w:val="24"/>
          <w:szCs w:val="24"/>
          <w:lang w:eastAsia="ar-SA"/>
        </w:rPr>
        <w:t>чреждения знакомит работника со следующими документами:</w:t>
      </w:r>
    </w:p>
    <w:p w:rsidR="00793FE4" w:rsidRPr="002A3CD2" w:rsidRDefault="00494CD5" w:rsidP="009B548E">
      <w:pPr>
        <w:widowControl w:val="0"/>
        <w:autoSpaceDE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1)</w:t>
      </w:r>
      <w:r w:rsidR="00DD5630">
        <w:rPr>
          <w:rFonts w:ascii="Times New Roman" w:hAnsi="Times New Roman"/>
          <w:sz w:val="24"/>
          <w:szCs w:val="24"/>
          <w:lang w:eastAsia="ar-SA"/>
        </w:rPr>
        <w:t xml:space="preserve"> </w:t>
      </w:r>
      <w:r w:rsidR="00270ED8" w:rsidRPr="002A3CD2">
        <w:rPr>
          <w:rFonts w:ascii="Times New Roman" w:hAnsi="Times New Roman"/>
          <w:sz w:val="24"/>
          <w:szCs w:val="24"/>
          <w:lang w:eastAsia="ar-SA"/>
        </w:rPr>
        <w:t>У</w:t>
      </w:r>
      <w:r w:rsidR="00727E21" w:rsidRPr="002A3CD2">
        <w:rPr>
          <w:rFonts w:ascii="Times New Roman" w:hAnsi="Times New Roman"/>
          <w:sz w:val="24"/>
          <w:szCs w:val="24"/>
          <w:lang w:eastAsia="ar-SA"/>
        </w:rPr>
        <w:t>ставом у</w:t>
      </w:r>
      <w:r w:rsidR="00793FE4" w:rsidRPr="002A3CD2">
        <w:rPr>
          <w:rFonts w:ascii="Times New Roman" w:hAnsi="Times New Roman"/>
          <w:sz w:val="24"/>
          <w:szCs w:val="24"/>
          <w:lang w:eastAsia="ar-SA"/>
        </w:rPr>
        <w:t>чреждения;</w:t>
      </w:r>
    </w:p>
    <w:p w:rsidR="00793FE4" w:rsidRPr="002A3CD2" w:rsidRDefault="00494CD5" w:rsidP="009B548E">
      <w:pPr>
        <w:widowControl w:val="0"/>
        <w:autoSpaceDE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2)</w:t>
      </w:r>
      <w:r w:rsidR="00DD5630">
        <w:rPr>
          <w:rFonts w:ascii="Times New Roman" w:hAnsi="Times New Roman"/>
          <w:sz w:val="24"/>
          <w:szCs w:val="24"/>
          <w:lang w:eastAsia="ar-SA"/>
        </w:rPr>
        <w:t xml:space="preserve"> </w:t>
      </w:r>
      <w:r w:rsidR="004D493C" w:rsidRPr="002A3CD2">
        <w:rPr>
          <w:rFonts w:ascii="Times New Roman" w:hAnsi="Times New Roman"/>
          <w:sz w:val="24"/>
          <w:szCs w:val="24"/>
          <w:lang w:eastAsia="ar-SA"/>
        </w:rPr>
        <w:t>к</w:t>
      </w:r>
      <w:r w:rsidR="00793FE4" w:rsidRPr="002A3CD2">
        <w:rPr>
          <w:rFonts w:ascii="Times New Roman" w:hAnsi="Times New Roman"/>
          <w:sz w:val="24"/>
          <w:szCs w:val="24"/>
          <w:lang w:eastAsia="ar-SA"/>
        </w:rPr>
        <w:t>оллективным договором;</w:t>
      </w:r>
    </w:p>
    <w:p w:rsidR="00793FE4" w:rsidRPr="002A3CD2" w:rsidRDefault="00494CD5" w:rsidP="009B548E">
      <w:pPr>
        <w:widowControl w:val="0"/>
        <w:autoSpaceDE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3)</w:t>
      </w:r>
      <w:r w:rsidR="00DD5630">
        <w:rPr>
          <w:rFonts w:ascii="Times New Roman" w:hAnsi="Times New Roman"/>
          <w:sz w:val="24"/>
          <w:szCs w:val="24"/>
          <w:lang w:eastAsia="ar-SA"/>
        </w:rPr>
        <w:t xml:space="preserve"> </w:t>
      </w:r>
      <w:r w:rsidR="00270ED8" w:rsidRPr="002A3CD2">
        <w:rPr>
          <w:rFonts w:ascii="Times New Roman" w:hAnsi="Times New Roman"/>
          <w:sz w:val="24"/>
          <w:szCs w:val="24"/>
          <w:lang w:eastAsia="ar-SA"/>
        </w:rPr>
        <w:t>П</w:t>
      </w:r>
      <w:r w:rsidR="00793FE4" w:rsidRPr="002A3CD2">
        <w:rPr>
          <w:rFonts w:ascii="Times New Roman" w:hAnsi="Times New Roman"/>
          <w:sz w:val="24"/>
          <w:szCs w:val="24"/>
          <w:lang w:eastAsia="ar-SA"/>
        </w:rPr>
        <w:t>равилами внутреннего трудового распорядка;</w:t>
      </w:r>
    </w:p>
    <w:p w:rsidR="004A4E5B" w:rsidRPr="002A3CD2" w:rsidRDefault="00494CD5" w:rsidP="009B548E">
      <w:pPr>
        <w:widowControl w:val="0"/>
        <w:autoSpaceDE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4)</w:t>
      </w:r>
      <w:r w:rsidR="00DD5630">
        <w:rPr>
          <w:rFonts w:ascii="Times New Roman" w:hAnsi="Times New Roman"/>
          <w:sz w:val="24"/>
          <w:szCs w:val="24"/>
          <w:lang w:eastAsia="ar-SA"/>
        </w:rPr>
        <w:t xml:space="preserve"> </w:t>
      </w:r>
      <w:r w:rsidR="004D493C" w:rsidRPr="002A3CD2">
        <w:rPr>
          <w:rFonts w:ascii="Times New Roman" w:hAnsi="Times New Roman"/>
          <w:sz w:val="24"/>
          <w:szCs w:val="24"/>
          <w:lang w:eastAsia="ar-SA"/>
        </w:rPr>
        <w:t>д</w:t>
      </w:r>
      <w:r w:rsidR="004A4E5B" w:rsidRPr="002A3CD2">
        <w:rPr>
          <w:rFonts w:ascii="Times New Roman" w:hAnsi="Times New Roman"/>
          <w:sz w:val="24"/>
          <w:szCs w:val="24"/>
          <w:lang w:eastAsia="ar-SA"/>
        </w:rPr>
        <w:t>олжностной инструкцией;</w:t>
      </w:r>
    </w:p>
    <w:p w:rsidR="004A4E5B" w:rsidRPr="002A3CD2" w:rsidRDefault="00494CD5" w:rsidP="009B548E">
      <w:pPr>
        <w:widowControl w:val="0"/>
        <w:autoSpaceDE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5)</w:t>
      </w:r>
      <w:r w:rsidR="00793FE4" w:rsidRPr="002A3CD2">
        <w:rPr>
          <w:rFonts w:ascii="Times New Roman" w:hAnsi="Times New Roman"/>
          <w:sz w:val="24"/>
          <w:szCs w:val="24"/>
          <w:lang w:eastAsia="ar-SA"/>
        </w:rPr>
        <w:t xml:space="preserve"> положением или правилами об охране труда и правилами техники безопасности, а также пожарной безопасности.</w:t>
      </w:r>
    </w:p>
    <w:p w:rsidR="00793FE4" w:rsidRPr="002A3CD2" w:rsidRDefault="007E293E" w:rsidP="009B548E">
      <w:pPr>
        <w:widowControl w:val="0"/>
        <w:autoSpaceDE w:val="0"/>
        <w:spacing w:after="0" w:line="240" w:lineRule="auto"/>
        <w:ind w:firstLine="709"/>
        <w:jc w:val="both"/>
        <w:rPr>
          <w:rFonts w:ascii="Times New Roman" w:hAnsi="Times New Roman"/>
          <w:sz w:val="24"/>
          <w:szCs w:val="24"/>
          <w:lang w:eastAsia="ar-SA"/>
        </w:rPr>
      </w:pPr>
      <w:r w:rsidRPr="002A3CD2">
        <w:rPr>
          <w:rFonts w:ascii="Times New Roman" w:hAnsi="Times New Roman"/>
          <w:sz w:val="24"/>
          <w:szCs w:val="24"/>
          <w:lang w:eastAsia="ar-SA"/>
        </w:rPr>
        <w:t>17</w:t>
      </w:r>
      <w:r w:rsidR="00793FE4" w:rsidRPr="002A3CD2">
        <w:rPr>
          <w:rFonts w:ascii="Times New Roman" w:hAnsi="Times New Roman"/>
          <w:sz w:val="24"/>
          <w:szCs w:val="24"/>
          <w:lang w:eastAsia="ar-SA"/>
        </w:rPr>
        <w:t>.</w:t>
      </w:r>
      <w:r w:rsidR="00DD5630">
        <w:rPr>
          <w:rFonts w:ascii="Times New Roman" w:hAnsi="Times New Roman"/>
          <w:sz w:val="24"/>
          <w:szCs w:val="24"/>
          <w:lang w:eastAsia="ar-SA"/>
        </w:rPr>
        <w:t xml:space="preserve"> </w:t>
      </w:r>
      <w:r w:rsidR="00793FE4" w:rsidRPr="002A3CD2">
        <w:rPr>
          <w:rFonts w:ascii="Times New Roman" w:hAnsi="Times New Roman"/>
          <w:sz w:val="24"/>
          <w:szCs w:val="24"/>
          <w:lang w:eastAsia="ar-SA"/>
        </w:rPr>
        <w:t xml:space="preserve">Учреждение устанавливает заработную плату в зависимости от квалификации работника, сложности,  интенсивности, количества, качества и условий выполняемой работы, а также компенсационные выплаты (доплаты и надбавки компенсационного характера) и стимулирующие выплаты (доплаты и надбавки стимулирующего характера, премии и иные поощрительные выплаты) в пределах </w:t>
      </w:r>
      <w:r w:rsidR="00E029F9" w:rsidRPr="002A3CD2">
        <w:rPr>
          <w:rFonts w:ascii="Times New Roman" w:hAnsi="Times New Roman"/>
          <w:sz w:val="24"/>
          <w:szCs w:val="24"/>
          <w:lang w:eastAsia="ar-SA"/>
        </w:rPr>
        <w:t>финансовых средств</w:t>
      </w:r>
      <w:r w:rsidR="00793FE4" w:rsidRPr="002A3CD2">
        <w:rPr>
          <w:rFonts w:ascii="Times New Roman" w:hAnsi="Times New Roman"/>
          <w:sz w:val="24"/>
          <w:szCs w:val="24"/>
          <w:lang w:eastAsia="ar-SA"/>
        </w:rPr>
        <w:t>, направляемых на оплату труда.</w:t>
      </w:r>
    </w:p>
    <w:p w:rsidR="00793FE4" w:rsidRPr="002A3CD2" w:rsidRDefault="00793FE4" w:rsidP="009B548E">
      <w:pPr>
        <w:suppressAutoHyphens/>
        <w:spacing w:after="0" w:line="240" w:lineRule="auto"/>
        <w:ind w:firstLine="709"/>
        <w:jc w:val="both"/>
        <w:rPr>
          <w:rFonts w:ascii="Times New Roman" w:hAnsi="Times New Roman"/>
          <w:sz w:val="24"/>
          <w:szCs w:val="24"/>
          <w:lang w:eastAsia="ar-SA"/>
        </w:rPr>
      </w:pPr>
      <w:r w:rsidRPr="002A3CD2">
        <w:rPr>
          <w:rFonts w:ascii="Times New Roman" w:hAnsi="Times New Roman"/>
          <w:bCs/>
          <w:sz w:val="24"/>
          <w:szCs w:val="24"/>
          <w:lang w:eastAsia="ar-SA"/>
        </w:rPr>
        <w:t>1</w:t>
      </w:r>
      <w:r w:rsidR="007E293E" w:rsidRPr="002A3CD2">
        <w:rPr>
          <w:rFonts w:ascii="Times New Roman" w:hAnsi="Times New Roman"/>
          <w:bCs/>
          <w:sz w:val="24"/>
          <w:szCs w:val="24"/>
          <w:lang w:eastAsia="ar-SA"/>
        </w:rPr>
        <w:t>8</w:t>
      </w:r>
      <w:r w:rsidRPr="002A3CD2">
        <w:rPr>
          <w:rFonts w:ascii="Times New Roman" w:hAnsi="Times New Roman"/>
          <w:bCs/>
          <w:sz w:val="24"/>
          <w:szCs w:val="24"/>
          <w:lang w:eastAsia="ar-SA"/>
        </w:rPr>
        <w:t>.</w:t>
      </w:r>
      <w:r w:rsidR="00DD5630">
        <w:rPr>
          <w:rFonts w:ascii="Times New Roman" w:hAnsi="Times New Roman"/>
          <w:bCs/>
          <w:sz w:val="24"/>
          <w:szCs w:val="24"/>
          <w:lang w:eastAsia="ar-SA"/>
        </w:rPr>
        <w:t xml:space="preserve"> </w:t>
      </w:r>
      <w:r w:rsidRPr="002A3CD2">
        <w:rPr>
          <w:rFonts w:ascii="Times New Roman" w:hAnsi="Times New Roman"/>
          <w:sz w:val="24"/>
          <w:szCs w:val="24"/>
          <w:lang w:eastAsia="ar-SA"/>
        </w:rPr>
        <w:t>Заработная плата</w:t>
      </w:r>
      <w:r w:rsidR="00727E21" w:rsidRPr="002A3CD2">
        <w:rPr>
          <w:rFonts w:ascii="Times New Roman" w:hAnsi="Times New Roman"/>
          <w:sz w:val="24"/>
          <w:szCs w:val="24"/>
          <w:lang w:eastAsia="ar-SA"/>
        </w:rPr>
        <w:t xml:space="preserve"> (должностной оклад) работнику у</w:t>
      </w:r>
      <w:r w:rsidRPr="002A3CD2">
        <w:rPr>
          <w:rFonts w:ascii="Times New Roman" w:hAnsi="Times New Roman"/>
          <w:sz w:val="24"/>
          <w:szCs w:val="24"/>
          <w:lang w:eastAsia="ar-SA"/>
        </w:rPr>
        <w:t xml:space="preserve">чреждения выплачивается за   выполнение им функциональных обязанностей и работ, предусмотренных трудовым  договором.  Выполнение других работ и обязанностей оплачивается по дополнительному  договору, за исключением случаев, предусмотренных законодательством Российской Федерации.  </w:t>
      </w:r>
    </w:p>
    <w:p w:rsidR="00BB7199" w:rsidRPr="002A3CD2" w:rsidRDefault="00BB7199" w:rsidP="009B548E">
      <w:pPr>
        <w:suppressAutoHyphens/>
        <w:spacing w:after="0" w:line="240" w:lineRule="auto"/>
        <w:ind w:firstLine="709"/>
        <w:jc w:val="both"/>
        <w:rPr>
          <w:rFonts w:ascii="Times New Roman" w:hAnsi="Times New Roman"/>
          <w:sz w:val="24"/>
          <w:szCs w:val="24"/>
          <w:lang w:eastAsia="ar-SA"/>
        </w:rPr>
      </w:pPr>
    </w:p>
    <w:p w:rsidR="00EE6FC6" w:rsidRPr="002A3CD2" w:rsidRDefault="004A7844" w:rsidP="009B548E">
      <w:pPr>
        <w:spacing w:after="0" w:line="240" w:lineRule="auto"/>
        <w:ind w:firstLine="709"/>
        <w:jc w:val="both"/>
        <w:rPr>
          <w:rFonts w:ascii="Times New Roman" w:hAnsi="Times New Roman"/>
          <w:b/>
          <w:sz w:val="24"/>
          <w:szCs w:val="24"/>
          <w:shd w:val="clear" w:color="auto" w:fill="FFFFFF"/>
        </w:rPr>
      </w:pPr>
      <w:r w:rsidRPr="002A3CD2">
        <w:rPr>
          <w:rFonts w:ascii="Times New Roman" w:hAnsi="Times New Roman"/>
          <w:snapToGrid w:val="0"/>
          <w:sz w:val="24"/>
          <w:szCs w:val="24"/>
        </w:rPr>
        <w:t xml:space="preserve">Статья </w:t>
      </w:r>
      <w:r w:rsidR="00793FE4" w:rsidRPr="002A3CD2">
        <w:rPr>
          <w:rFonts w:ascii="Times New Roman" w:hAnsi="Times New Roman"/>
          <w:snapToGrid w:val="0"/>
          <w:sz w:val="24"/>
          <w:szCs w:val="24"/>
        </w:rPr>
        <w:t>5</w:t>
      </w:r>
      <w:r w:rsidRPr="002A3CD2">
        <w:rPr>
          <w:rFonts w:ascii="Times New Roman" w:hAnsi="Times New Roman"/>
          <w:snapToGrid w:val="0"/>
          <w:sz w:val="24"/>
          <w:szCs w:val="24"/>
        </w:rPr>
        <w:t>.</w:t>
      </w:r>
      <w:r w:rsidR="00DD5630">
        <w:rPr>
          <w:rFonts w:ascii="Times New Roman" w:hAnsi="Times New Roman"/>
          <w:snapToGrid w:val="0"/>
          <w:sz w:val="24"/>
          <w:szCs w:val="24"/>
        </w:rPr>
        <w:t xml:space="preserve"> </w:t>
      </w:r>
      <w:r w:rsidR="00EE6FC6" w:rsidRPr="002A3CD2">
        <w:rPr>
          <w:rFonts w:ascii="Times New Roman" w:hAnsi="Times New Roman"/>
          <w:b/>
          <w:sz w:val="24"/>
          <w:szCs w:val="24"/>
          <w:shd w:val="clear" w:color="auto" w:fill="FFFFFF"/>
        </w:rPr>
        <w:t>Структура и компетенция органов управления образовательной организацией, порядок их формирования и сроки полномочий</w:t>
      </w:r>
    </w:p>
    <w:p w:rsidR="006762B1" w:rsidRPr="002A3CD2" w:rsidRDefault="006762B1" w:rsidP="009B548E">
      <w:pPr>
        <w:tabs>
          <w:tab w:val="left" w:pos="0"/>
        </w:tabs>
        <w:autoSpaceDE w:val="0"/>
        <w:autoSpaceDN w:val="0"/>
        <w:adjustRightInd w:val="0"/>
        <w:spacing w:after="0" w:line="240" w:lineRule="auto"/>
        <w:ind w:firstLine="709"/>
        <w:jc w:val="both"/>
        <w:rPr>
          <w:rFonts w:ascii="Times New Roman" w:eastAsiaTheme="minorHAnsi" w:hAnsi="Times New Roman"/>
          <w:vanish/>
          <w:sz w:val="24"/>
          <w:szCs w:val="24"/>
          <w:lang w:eastAsia="en-US"/>
        </w:rPr>
      </w:pPr>
      <w:r w:rsidRPr="002A3CD2">
        <w:rPr>
          <w:rFonts w:ascii="Times New Roman" w:eastAsiaTheme="minorHAnsi" w:hAnsi="Times New Roman"/>
          <w:sz w:val="24"/>
          <w:szCs w:val="24"/>
          <w:lang w:eastAsia="en-US"/>
        </w:rPr>
        <w:t>1.</w:t>
      </w:r>
      <w:r w:rsidR="004A7844" w:rsidRPr="002A3CD2">
        <w:rPr>
          <w:rFonts w:ascii="Times New Roman" w:eastAsiaTheme="minorHAnsi" w:hAnsi="Times New Roman"/>
          <w:sz w:val="24"/>
          <w:szCs w:val="24"/>
          <w:lang w:eastAsia="en-US"/>
        </w:rPr>
        <w:t xml:space="preserve"> Управление </w:t>
      </w:r>
      <w:r w:rsidR="004A7844" w:rsidRPr="002A3CD2">
        <w:rPr>
          <w:rFonts w:ascii="Times New Roman" w:hAnsi="Times New Roman"/>
          <w:snapToGrid w:val="0"/>
          <w:sz w:val="24"/>
          <w:szCs w:val="24"/>
        </w:rPr>
        <w:t xml:space="preserve">учреждением </w:t>
      </w:r>
      <w:r w:rsidR="004A7844" w:rsidRPr="002A3CD2">
        <w:rPr>
          <w:rFonts w:ascii="Times New Roman" w:eastAsiaTheme="minorHAnsi" w:hAnsi="Times New Roman"/>
          <w:sz w:val="24"/>
          <w:szCs w:val="24"/>
          <w:lang w:eastAsia="en-US"/>
        </w:rPr>
        <w:t>осуществляется в соответствии</w:t>
      </w:r>
      <w:r w:rsidR="007E293E" w:rsidRPr="002A3CD2">
        <w:rPr>
          <w:rFonts w:ascii="Times New Roman" w:eastAsiaTheme="minorHAnsi" w:hAnsi="Times New Roman"/>
          <w:sz w:val="24"/>
          <w:szCs w:val="24"/>
          <w:lang w:eastAsia="en-US"/>
        </w:rPr>
        <w:t xml:space="preserve"> с законодательством Российской Федерации</w:t>
      </w:r>
      <w:r w:rsidR="007E293E" w:rsidRPr="002A3CD2">
        <w:rPr>
          <w:rFonts w:ascii="Times New Roman" w:hAnsi="Times New Roman"/>
          <w:sz w:val="24"/>
          <w:szCs w:val="24"/>
        </w:rPr>
        <w:t xml:space="preserve"> и </w:t>
      </w:r>
      <w:r w:rsidR="00250DA9" w:rsidRPr="002A3CD2">
        <w:rPr>
          <w:rFonts w:ascii="Times New Roman" w:hAnsi="Times New Roman"/>
          <w:sz w:val="24"/>
          <w:szCs w:val="24"/>
        </w:rPr>
        <w:t>настоящим Уставом.</w:t>
      </w:r>
      <w:r w:rsidR="00EE4242">
        <w:rPr>
          <w:rFonts w:ascii="Times New Roman" w:hAnsi="Times New Roman"/>
          <w:sz w:val="24"/>
          <w:szCs w:val="24"/>
        </w:rPr>
        <w:t xml:space="preserve"> </w:t>
      </w:r>
    </w:p>
    <w:p w:rsidR="004A7844" w:rsidRPr="002A3CD2" w:rsidRDefault="004A7844" w:rsidP="009B548E">
      <w:pPr>
        <w:pStyle w:val="a5"/>
        <w:numPr>
          <w:ilvl w:val="0"/>
          <w:numId w:val="1"/>
        </w:numPr>
        <w:autoSpaceDE w:val="0"/>
        <w:autoSpaceDN w:val="0"/>
        <w:adjustRightInd w:val="0"/>
        <w:spacing w:after="0" w:line="240" w:lineRule="auto"/>
        <w:ind w:left="0" w:firstLine="709"/>
        <w:jc w:val="both"/>
        <w:rPr>
          <w:rFonts w:ascii="Times New Roman" w:eastAsiaTheme="minorHAnsi" w:hAnsi="Times New Roman"/>
          <w:sz w:val="24"/>
          <w:szCs w:val="24"/>
          <w:lang w:eastAsia="en-US"/>
        </w:rPr>
      </w:pPr>
      <w:r w:rsidRPr="002A3CD2">
        <w:rPr>
          <w:rFonts w:ascii="Times New Roman" w:eastAsiaTheme="minorHAnsi" w:hAnsi="Times New Roman"/>
          <w:sz w:val="24"/>
          <w:szCs w:val="24"/>
          <w:lang w:eastAsia="en-US"/>
        </w:rPr>
        <w:t xml:space="preserve">Управление </w:t>
      </w:r>
      <w:r w:rsidRPr="002A3CD2">
        <w:rPr>
          <w:rFonts w:ascii="Times New Roman" w:hAnsi="Times New Roman"/>
          <w:snapToGrid w:val="0"/>
          <w:sz w:val="24"/>
          <w:szCs w:val="24"/>
        </w:rPr>
        <w:t xml:space="preserve">учреждением </w:t>
      </w:r>
      <w:r w:rsidRPr="002A3CD2">
        <w:rPr>
          <w:rFonts w:ascii="Times New Roman" w:eastAsiaTheme="minorHAnsi" w:hAnsi="Times New Roman"/>
          <w:sz w:val="24"/>
          <w:szCs w:val="24"/>
          <w:lang w:eastAsia="en-US"/>
        </w:rPr>
        <w:t>осуществляетс</w:t>
      </w:r>
      <w:r w:rsidR="007E293E" w:rsidRPr="002A3CD2">
        <w:rPr>
          <w:rFonts w:ascii="Times New Roman" w:eastAsiaTheme="minorHAnsi" w:hAnsi="Times New Roman"/>
          <w:sz w:val="24"/>
          <w:szCs w:val="24"/>
          <w:lang w:eastAsia="en-US"/>
        </w:rPr>
        <w:t xml:space="preserve">я на основе сочетания принципов </w:t>
      </w:r>
      <w:r w:rsidRPr="002A3CD2">
        <w:rPr>
          <w:rFonts w:ascii="Times New Roman" w:eastAsiaTheme="minorHAnsi" w:hAnsi="Times New Roman"/>
          <w:sz w:val="24"/>
          <w:szCs w:val="24"/>
          <w:lang w:eastAsia="en-US"/>
        </w:rPr>
        <w:t>единоначалия и коллегиальности.</w:t>
      </w:r>
    </w:p>
    <w:p w:rsidR="004A7844" w:rsidRPr="002A3CD2" w:rsidRDefault="004A7844" w:rsidP="009B548E">
      <w:pPr>
        <w:pStyle w:val="a5"/>
        <w:numPr>
          <w:ilvl w:val="0"/>
          <w:numId w:val="1"/>
        </w:numPr>
        <w:autoSpaceDE w:val="0"/>
        <w:autoSpaceDN w:val="0"/>
        <w:adjustRightInd w:val="0"/>
        <w:spacing w:after="0" w:line="240" w:lineRule="auto"/>
        <w:ind w:left="0" w:firstLine="709"/>
        <w:jc w:val="both"/>
        <w:rPr>
          <w:rFonts w:ascii="Times New Roman" w:eastAsiaTheme="minorHAnsi" w:hAnsi="Times New Roman"/>
          <w:sz w:val="24"/>
          <w:szCs w:val="24"/>
          <w:lang w:eastAsia="en-US"/>
        </w:rPr>
      </w:pPr>
      <w:r w:rsidRPr="002A3CD2">
        <w:rPr>
          <w:rFonts w:ascii="Times New Roman" w:eastAsiaTheme="minorHAnsi" w:hAnsi="Times New Roman"/>
          <w:sz w:val="24"/>
          <w:szCs w:val="24"/>
          <w:lang w:eastAsia="en-US"/>
        </w:rPr>
        <w:t xml:space="preserve"> Непосредственное руководство деятельностью учреждения ос</w:t>
      </w:r>
      <w:r w:rsidR="00014778" w:rsidRPr="002A3CD2">
        <w:rPr>
          <w:rFonts w:ascii="Times New Roman" w:eastAsiaTheme="minorHAnsi" w:hAnsi="Times New Roman"/>
          <w:sz w:val="24"/>
          <w:szCs w:val="24"/>
          <w:lang w:eastAsia="en-US"/>
        </w:rPr>
        <w:t xml:space="preserve">уществляет </w:t>
      </w:r>
      <w:r w:rsidR="00556B5D" w:rsidRPr="002A3CD2">
        <w:rPr>
          <w:rFonts w:ascii="Times New Roman" w:eastAsiaTheme="minorHAnsi" w:hAnsi="Times New Roman"/>
          <w:sz w:val="24"/>
          <w:szCs w:val="24"/>
          <w:lang w:eastAsia="en-US"/>
        </w:rPr>
        <w:t>заведующий</w:t>
      </w:r>
      <w:r w:rsidR="003E4677" w:rsidRPr="002A3CD2">
        <w:rPr>
          <w:rFonts w:ascii="Times New Roman" w:eastAsiaTheme="minorHAnsi" w:hAnsi="Times New Roman"/>
          <w:sz w:val="24"/>
          <w:szCs w:val="24"/>
          <w:lang w:eastAsia="en-US"/>
        </w:rPr>
        <w:t xml:space="preserve"> учреждением</w:t>
      </w:r>
      <w:r w:rsidRPr="002A3CD2">
        <w:rPr>
          <w:rFonts w:ascii="Times New Roman" w:eastAsiaTheme="minorHAnsi" w:hAnsi="Times New Roman"/>
          <w:sz w:val="24"/>
          <w:szCs w:val="24"/>
          <w:lang w:eastAsia="en-US"/>
        </w:rPr>
        <w:t>.</w:t>
      </w:r>
    </w:p>
    <w:p w:rsidR="004A7844" w:rsidRPr="002A3CD2" w:rsidRDefault="004A7844" w:rsidP="009B548E">
      <w:pPr>
        <w:pStyle w:val="a5"/>
        <w:numPr>
          <w:ilvl w:val="0"/>
          <w:numId w:val="1"/>
        </w:numPr>
        <w:autoSpaceDE w:val="0"/>
        <w:autoSpaceDN w:val="0"/>
        <w:adjustRightInd w:val="0"/>
        <w:spacing w:after="0" w:line="240" w:lineRule="auto"/>
        <w:ind w:left="0" w:firstLine="709"/>
        <w:jc w:val="both"/>
        <w:rPr>
          <w:rFonts w:ascii="Times New Roman" w:eastAsiaTheme="minorHAnsi" w:hAnsi="Times New Roman"/>
          <w:sz w:val="24"/>
          <w:szCs w:val="24"/>
          <w:lang w:eastAsia="en-US"/>
        </w:rPr>
      </w:pPr>
      <w:r w:rsidRPr="002A3CD2">
        <w:rPr>
          <w:rFonts w:ascii="Times New Roman" w:eastAsiaTheme="minorHAnsi" w:hAnsi="Times New Roman"/>
          <w:sz w:val="24"/>
          <w:szCs w:val="24"/>
          <w:lang w:eastAsia="en-US"/>
        </w:rPr>
        <w:t xml:space="preserve"> В </w:t>
      </w:r>
      <w:r w:rsidRPr="002A3CD2">
        <w:rPr>
          <w:rFonts w:ascii="Times New Roman" w:hAnsi="Times New Roman"/>
          <w:snapToGrid w:val="0"/>
          <w:sz w:val="24"/>
          <w:szCs w:val="24"/>
        </w:rPr>
        <w:t xml:space="preserve">учреждении </w:t>
      </w:r>
      <w:r w:rsidRPr="002A3CD2">
        <w:rPr>
          <w:rFonts w:ascii="Times New Roman" w:eastAsiaTheme="minorHAnsi" w:hAnsi="Times New Roman"/>
          <w:sz w:val="24"/>
          <w:szCs w:val="24"/>
          <w:lang w:eastAsia="en-US"/>
        </w:rPr>
        <w:t>формируются коллегиальные органы управления, к которым относятся:</w:t>
      </w:r>
    </w:p>
    <w:p w:rsidR="004A7844" w:rsidRPr="002A3CD2" w:rsidRDefault="00DD5630" w:rsidP="009B548E">
      <w:pPr>
        <w:pStyle w:val="a5"/>
        <w:numPr>
          <w:ilvl w:val="0"/>
          <w:numId w:val="30"/>
        </w:numPr>
        <w:autoSpaceDE w:val="0"/>
        <w:autoSpaceDN w:val="0"/>
        <w:adjustRightInd w:val="0"/>
        <w:spacing w:after="0" w:line="240" w:lineRule="auto"/>
        <w:ind w:left="0"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4A7844" w:rsidRPr="002A3CD2">
        <w:rPr>
          <w:rFonts w:ascii="Times New Roman" w:eastAsiaTheme="minorHAnsi" w:hAnsi="Times New Roman"/>
          <w:sz w:val="24"/>
          <w:szCs w:val="24"/>
          <w:lang w:eastAsia="en-US"/>
        </w:rPr>
        <w:t>наблюдательный совет учреждения;</w:t>
      </w:r>
    </w:p>
    <w:p w:rsidR="004A7844" w:rsidRPr="002A3CD2" w:rsidRDefault="00DD5630" w:rsidP="009B548E">
      <w:pPr>
        <w:pStyle w:val="a5"/>
        <w:numPr>
          <w:ilvl w:val="0"/>
          <w:numId w:val="30"/>
        </w:numPr>
        <w:autoSpaceDE w:val="0"/>
        <w:autoSpaceDN w:val="0"/>
        <w:adjustRightInd w:val="0"/>
        <w:spacing w:after="0" w:line="240" w:lineRule="auto"/>
        <w:ind w:left="0" w:firstLine="709"/>
        <w:jc w:val="both"/>
        <w:rPr>
          <w:rFonts w:ascii="Times New Roman" w:hAnsi="Times New Roman"/>
          <w:snapToGrid w:val="0"/>
          <w:sz w:val="24"/>
          <w:szCs w:val="24"/>
        </w:rPr>
      </w:pPr>
      <w:r>
        <w:rPr>
          <w:rFonts w:ascii="Times New Roman" w:eastAsiaTheme="minorHAnsi" w:hAnsi="Times New Roman"/>
          <w:sz w:val="24"/>
          <w:szCs w:val="24"/>
          <w:lang w:eastAsia="en-US"/>
        </w:rPr>
        <w:t xml:space="preserve"> </w:t>
      </w:r>
      <w:r w:rsidR="004A7844" w:rsidRPr="002A3CD2">
        <w:rPr>
          <w:rFonts w:ascii="Times New Roman" w:eastAsiaTheme="minorHAnsi" w:hAnsi="Times New Roman"/>
          <w:sz w:val="24"/>
          <w:szCs w:val="24"/>
          <w:lang w:eastAsia="en-US"/>
        </w:rPr>
        <w:t xml:space="preserve">общее собрание работников </w:t>
      </w:r>
      <w:r w:rsidR="004A7844" w:rsidRPr="002A3CD2">
        <w:rPr>
          <w:rFonts w:ascii="Times New Roman" w:hAnsi="Times New Roman"/>
          <w:snapToGrid w:val="0"/>
          <w:sz w:val="24"/>
          <w:szCs w:val="24"/>
        </w:rPr>
        <w:t xml:space="preserve">учреждения; </w:t>
      </w:r>
    </w:p>
    <w:p w:rsidR="004A7844" w:rsidRPr="002A3CD2" w:rsidRDefault="00DD5630" w:rsidP="009B548E">
      <w:pPr>
        <w:pStyle w:val="a5"/>
        <w:numPr>
          <w:ilvl w:val="0"/>
          <w:numId w:val="30"/>
        </w:numPr>
        <w:autoSpaceDE w:val="0"/>
        <w:autoSpaceDN w:val="0"/>
        <w:adjustRightInd w:val="0"/>
        <w:spacing w:after="0" w:line="240" w:lineRule="auto"/>
        <w:ind w:left="0"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4A7844" w:rsidRPr="002A3CD2">
        <w:rPr>
          <w:rFonts w:ascii="Times New Roman" w:eastAsiaTheme="minorHAnsi" w:hAnsi="Times New Roman"/>
          <w:sz w:val="24"/>
          <w:szCs w:val="24"/>
          <w:lang w:eastAsia="en-US"/>
        </w:rPr>
        <w:t xml:space="preserve">педагогический совет учреждения; </w:t>
      </w:r>
    </w:p>
    <w:p w:rsidR="004A7844" w:rsidRPr="002A3CD2" w:rsidRDefault="00DD5630" w:rsidP="009B548E">
      <w:pPr>
        <w:pStyle w:val="a5"/>
        <w:numPr>
          <w:ilvl w:val="0"/>
          <w:numId w:val="30"/>
        </w:numPr>
        <w:autoSpaceDE w:val="0"/>
        <w:autoSpaceDN w:val="0"/>
        <w:adjustRightInd w:val="0"/>
        <w:spacing w:after="0" w:line="240" w:lineRule="auto"/>
        <w:ind w:left="0"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4A7844" w:rsidRPr="002A3CD2">
        <w:rPr>
          <w:rFonts w:ascii="Times New Roman" w:eastAsiaTheme="minorHAnsi" w:hAnsi="Times New Roman"/>
          <w:sz w:val="24"/>
          <w:szCs w:val="24"/>
          <w:lang w:eastAsia="en-US"/>
        </w:rPr>
        <w:t xml:space="preserve">управляющий совет учреждения; </w:t>
      </w:r>
    </w:p>
    <w:p w:rsidR="004A7844" w:rsidRPr="002A3CD2" w:rsidRDefault="00DD5630" w:rsidP="009B548E">
      <w:pPr>
        <w:pStyle w:val="a5"/>
        <w:numPr>
          <w:ilvl w:val="0"/>
          <w:numId w:val="30"/>
        </w:numPr>
        <w:autoSpaceDE w:val="0"/>
        <w:autoSpaceDN w:val="0"/>
        <w:adjustRightInd w:val="0"/>
        <w:spacing w:after="0" w:line="240" w:lineRule="auto"/>
        <w:ind w:left="0"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4A7844" w:rsidRPr="002A3CD2">
        <w:rPr>
          <w:rFonts w:ascii="Times New Roman" w:eastAsiaTheme="minorHAnsi" w:hAnsi="Times New Roman"/>
          <w:sz w:val="24"/>
          <w:szCs w:val="24"/>
          <w:lang w:eastAsia="en-US"/>
        </w:rPr>
        <w:t xml:space="preserve">общее родительское собрание. </w:t>
      </w:r>
    </w:p>
    <w:p w:rsidR="004A7844" w:rsidRPr="002A3CD2" w:rsidRDefault="004A7844" w:rsidP="009B548E">
      <w:pPr>
        <w:pStyle w:val="a5"/>
        <w:autoSpaceDE w:val="0"/>
        <w:autoSpaceDN w:val="0"/>
        <w:adjustRightInd w:val="0"/>
        <w:spacing w:after="0" w:line="240" w:lineRule="auto"/>
        <w:ind w:left="0" w:firstLine="709"/>
        <w:jc w:val="both"/>
        <w:rPr>
          <w:rFonts w:ascii="Times New Roman" w:eastAsiaTheme="minorHAnsi" w:hAnsi="Times New Roman"/>
          <w:sz w:val="24"/>
          <w:szCs w:val="24"/>
          <w:lang w:eastAsia="en-US"/>
        </w:rPr>
      </w:pPr>
      <w:r w:rsidRPr="002A3CD2">
        <w:rPr>
          <w:rFonts w:ascii="Times New Roman" w:eastAsiaTheme="minorHAnsi" w:hAnsi="Times New Roman"/>
          <w:sz w:val="24"/>
          <w:szCs w:val="24"/>
          <w:lang w:eastAsia="en-US"/>
        </w:rPr>
        <w:t xml:space="preserve">Срок действия коллегиальных органов управления, за исключением наблюдательного совета учреждения, не ограничен. </w:t>
      </w:r>
    </w:p>
    <w:p w:rsidR="004A7844" w:rsidRPr="002A3CD2" w:rsidRDefault="003E4677" w:rsidP="009B548E">
      <w:pPr>
        <w:pStyle w:val="a5"/>
        <w:numPr>
          <w:ilvl w:val="0"/>
          <w:numId w:val="1"/>
        </w:numPr>
        <w:autoSpaceDE w:val="0"/>
        <w:autoSpaceDN w:val="0"/>
        <w:adjustRightInd w:val="0"/>
        <w:spacing w:after="0" w:line="240" w:lineRule="auto"/>
        <w:ind w:left="0" w:firstLine="709"/>
        <w:jc w:val="both"/>
        <w:rPr>
          <w:rFonts w:ascii="Times New Roman" w:eastAsiaTheme="minorHAnsi" w:hAnsi="Times New Roman"/>
          <w:sz w:val="24"/>
          <w:szCs w:val="24"/>
          <w:lang w:eastAsia="en-US"/>
        </w:rPr>
      </w:pPr>
      <w:r w:rsidRPr="002A3CD2">
        <w:rPr>
          <w:rFonts w:ascii="Times New Roman" w:hAnsi="Times New Roman"/>
          <w:snapToGrid w:val="0"/>
          <w:sz w:val="24"/>
          <w:szCs w:val="24"/>
        </w:rPr>
        <w:t xml:space="preserve"> Заведующий</w:t>
      </w:r>
      <w:r w:rsidR="00014778" w:rsidRPr="002A3CD2">
        <w:rPr>
          <w:rFonts w:ascii="Times New Roman" w:hAnsi="Times New Roman"/>
          <w:snapToGrid w:val="0"/>
          <w:sz w:val="24"/>
          <w:szCs w:val="24"/>
        </w:rPr>
        <w:t xml:space="preserve"> учреждени</w:t>
      </w:r>
      <w:r w:rsidR="004E105C" w:rsidRPr="002A3CD2">
        <w:rPr>
          <w:rFonts w:ascii="Times New Roman" w:hAnsi="Times New Roman"/>
          <w:snapToGrid w:val="0"/>
          <w:sz w:val="24"/>
          <w:szCs w:val="24"/>
        </w:rPr>
        <w:t>ем</w:t>
      </w:r>
      <w:r w:rsidR="004A7844" w:rsidRPr="002A3CD2">
        <w:rPr>
          <w:rFonts w:ascii="Times New Roman" w:hAnsi="Times New Roman"/>
          <w:snapToGrid w:val="0"/>
          <w:sz w:val="24"/>
          <w:szCs w:val="24"/>
        </w:rPr>
        <w:t xml:space="preserve"> назначается на должность и освобождается от должности </w:t>
      </w:r>
      <w:r w:rsidR="00565892" w:rsidRPr="002A3CD2">
        <w:rPr>
          <w:rFonts w:ascii="Times New Roman" w:hAnsi="Times New Roman"/>
          <w:snapToGrid w:val="0"/>
          <w:sz w:val="24"/>
          <w:szCs w:val="24"/>
        </w:rPr>
        <w:t>главой города Покачи</w:t>
      </w:r>
      <w:r w:rsidR="004A7844" w:rsidRPr="002A3CD2">
        <w:rPr>
          <w:rFonts w:ascii="Times New Roman" w:hAnsi="Times New Roman"/>
          <w:snapToGrid w:val="0"/>
          <w:sz w:val="24"/>
          <w:szCs w:val="24"/>
        </w:rPr>
        <w:t>.</w:t>
      </w:r>
    </w:p>
    <w:p w:rsidR="004A7844" w:rsidRPr="002A3CD2" w:rsidRDefault="00DD5630" w:rsidP="009B548E">
      <w:pPr>
        <w:pStyle w:val="a5"/>
        <w:numPr>
          <w:ilvl w:val="0"/>
          <w:numId w:val="1"/>
        </w:numPr>
        <w:autoSpaceDE w:val="0"/>
        <w:autoSpaceDN w:val="0"/>
        <w:adjustRightInd w:val="0"/>
        <w:spacing w:after="0" w:line="240" w:lineRule="auto"/>
        <w:ind w:left="0" w:firstLine="709"/>
        <w:jc w:val="both"/>
        <w:rPr>
          <w:rFonts w:ascii="Times New Roman" w:eastAsiaTheme="minorHAnsi" w:hAnsi="Times New Roman"/>
          <w:sz w:val="24"/>
          <w:szCs w:val="24"/>
          <w:lang w:eastAsia="en-US"/>
        </w:rPr>
      </w:pPr>
      <w:r>
        <w:rPr>
          <w:rFonts w:ascii="Times New Roman" w:hAnsi="Times New Roman"/>
          <w:snapToGrid w:val="0"/>
          <w:sz w:val="24"/>
          <w:szCs w:val="24"/>
        </w:rPr>
        <w:t xml:space="preserve"> </w:t>
      </w:r>
      <w:r w:rsidR="003E4677" w:rsidRPr="002A3CD2">
        <w:rPr>
          <w:rFonts w:ascii="Times New Roman" w:hAnsi="Times New Roman"/>
          <w:snapToGrid w:val="0"/>
          <w:sz w:val="24"/>
          <w:szCs w:val="24"/>
        </w:rPr>
        <w:t xml:space="preserve">Заведующий </w:t>
      </w:r>
      <w:r w:rsidR="004E105C" w:rsidRPr="002A3CD2">
        <w:rPr>
          <w:rFonts w:ascii="Times New Roman" w:hAnsi="Times New Roman"/>
          <w:snapToGrid w:val="0"/>
          <w:sz w:val="24"/>
          <w:szCs w:val="24"/>
        </w:rPr>
        <w:t>учреждением</w:t>
      </w:r>
      <w:r w:rsidR="004A7844" w:rsidRPr="002A3CD2">
        <w:rPr>
          <w:rFonts w:ascii="Times New Roman" w:hAnsi="Times New Roman"/>
          <w:snapToGrid w:val="0"/>
          <w:sz w:val="24"/>
          <w:szCs w:val="24"/>
        </w:rPr>
        <w:t>:</w:t>
      </w:r>
    </w:p>
    <w:p w:rsidR="004A7844" w:rsidRPr="002A3CD2" w:rsidRDefault="00DD5630" w:rsidP="009B548E">
      <w:pPr>
        <w:pStyle w:val="a5"/>
        <w:numPr>
          <w:ilvl w:val="0"/>
          <w:numId w:val="4"/>
        </w:numPr>
        <w:tabs>
          <w:tab w:val="left" w:pos="0"/>
        </w:tabs>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представляет учреждение во всех государственных, общественных, кооперативных, правоохранительных и судебных учреждениях;</w:t>
      </w:r>
    </w:p>
    <w:p w:rsidR="004A7844" w:rsidRPr="002A3CD2" w:rsidRDefault="00DD5630" w:rsidP="009B548E">
      <w:pPr>
        <w:pStyle w:val="a5"/>
        <w:numPr>
          <w:ilvl w:val="0"/>
          <w:numId w:val="4"/>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заключает договоры, в том числе трудовые;</w:t>
      </w:r>
    </w:p>
    <w:p w:rsidR="004A7844" w:rsidRPr="002A3CD2" w:rsidRDefault="00DD5630" w:rsidP="009B548E">
      <w:pPr>
        <w:pStyle w:val="a5"/>
        <w:numPr>
          <w:ilvl w:val="0"/>
          <w:numId w:val="4"/>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выдает доверенности на право представительства от имени учреждения;</w:t>
      </w:r>
    </w:p>
    <w:p w:rsidR="004A7844" w:rsidRPr="002A3CD2" w:rsidRDefault="00DD5630" w:rsidP="009B548E">
      <w:pPr>
        <w:pStyle w:val="a5"/>
        <w:numPr>
          <w:ilvl w:val="0"/>
          <w:numId w:val="4"/>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утверждает должностные инструкции;</w:t>
      </w:r>
    </w:p>
    <w:p w:rsidR="004A7844" w:rsidRPr="002A3CD2" w:rsidRDefault="00DD5630" w:rsidP="009B548E">
      <w:pPr>
        <w:pStyle w:val="a5"/>
        <w:numPr>
          <w:ilvl w:val="0"/>
          <w:numId w:val="4"/>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открывает счета в органах казначейства, пользуется правом распоряжения имуществом и  средствами учреждения в пределах, установленных законом и настоящим Уставом;</w:t>
      </w:r>
    </w:p>
    <w:p w:rsidR="004A7844" w:rsidRPr="002A3CD2" w:rsidRDefault="00DD5630" w:rsidP="009B548E">
      <w:pPr>
        <w:pStyle w:val="a5"/>
        <w:numPr>
          <w:ilvl w:val="0"/>
          <w:numId w:val="4"/>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обеспечивает своевременное выполнение предписаний надзорных  органов;</w:t>
      </w:r>
    </w:p>
    <w:p w:rsidR="004A7844" w:rsidRPr="002A3CD2" w:rsidRDefault="00DD5630" w:rsidP="009B548E">
      <w:pPr>
        <w:pStyle w:val="a5"/>
        <w:numPr>
          <w:ilvl w:val="0"/>
          <w:numId w:val="4"/>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обеспечивает соблюдение требований санитарных норм;</w:t>
      </w:r>
    </w:p>
    <w:p w:rsidR="004A7844" w:rsidRPr="002A3CD2" w:rsidRDefault="00DD5630" w:rsidP="009B548E">
      <w:pPr>
        <w:pStyle w:val="a5"/>
        <w:numPr>
          <w:ilvl w:val="0"/>
          <w:numId w:val="4"/>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обеспечивает безопасную организацию труда и образовательного процесса в учреждении;</w:t>
      </w:r>
    </w:p>
    <w:p w:rsidR="004A7844" w:rsidRPr="002A3CD2" w:rsidRDefault="00DD5630" w:rsidP="009B548E">
      <w:pPr>
        <w:pStyle w:val="a5"/>
        <w:numPr>
          <w:ilvl w:val="0"/>
          <w:numId w:val="4"/>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утверждает </w:t>
      </w:r>
      <w:r w:rsidR="00EB479E" w:rsidRPr="002A3CD2">
        <w:rPr>
          <w:rFonts w:ascii="Times New Roman" w:hAnsi="Times New Roman"/>
          <w:snapToGrid w:val="0"/>
          <w:sz w:val="24"/>
          <w:szCs w:val="24"/>
        </w:rPr>
        <w:t>П</w:t>
      </w:r>
      <w:r w:rsidR="004A7844" w:rsidRPr="002A3CD2">
        <w:rPr>
          <w:rFonts w:ascii="Times New Roman" w:hAnsi="Times New Roman"/>
          <w:snapToGrid w:val="0"/>
          <w:sz w:val="24"/>
          <w:szCs w:val="24"/>
        </w:rPr>
        <w:t xml:space="preserve">равила внутреннего трудового распорядка, </w:t>
      </w:r>
      <w:r w:rsidR="00EB479E" w:rsidRPr="002A3CD2">
        <w:rPr>
          <w:rFonts w:ascii="Times New Roman" w:hAnsi="Times New Roman"/>
          <w:snapToGrid w:val="0"/>
          <w:sz w:val="24"/>
          <w:szCs w:val="24"/>
        </w:rPr>
        <w:t>П</w:t>
      </w:r>
      <w:r w:rsidR="004A7844" w:rsidRPr="002A3CD2">
        <w:rPr>
          <w:rFonts w:ascii="Times New Roman" w:hAnsi="Times New Roman"/>
          <w:snapToGrid w:val="0"/>
          <w:sz w:val="24"/>
          <w:szCs w:val="24"/>
        </w:rPr>
        <w:t>равила внутреннего распорядка воспитанников, штатное расписание, календарный учебный график, расписание занятий, образовательную программу, рабочие программы учебных курсов, предметов, дисциплин (модулей), план финансово-хозяйственной деятельности, годовую и бухгалтерскую отчетность, иные локальные акты учреждения;</w:t>
      </w:r>
    </w:p>
    <w:p w:rsidR="004A7844" w:rsidRPr="002A3CD2" w:rsidRDefault="00DD5630" w:rsidP="009B548E">
      <w:pPr>
        <w:pStyle w:val="a5"/>
        <w:numPr>
          <w:ilvl w:val="0"/>
          <w:numId w:val="4"/>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обеспечивает выполнение </w:t>
      </w:r>
      <w:r w:rsidR="00EB479E" w:rsidRPr="002A3CD2">
        <w:rPr>
          <w:rFonts w:ascii="Times New Roman" w:hAnsi="Times New Roman"/>
          <w:snapToGrid w:val="0"/>
          <w:sz w:val="24"/>
          <w:szCs w:val="24"/>
        </w:rPr>
        <w:t>П</w:t>
      </w:r>
      <w:r w:rsidR="004A7844" w:rsidRPr="002A3CD2">
        <w:rPr>
          <w:rFonts w:ascii="Times New Roman" w:hAnsi="Times New Roman"/>
          <w:snapToGrid w:val="0"/>
          <w:sz w:val="24"/>
          <w:szCs w:val="24"/>
        </w:rPr>
        <w:t>равил вну</w:t>
      </w:r>
      <w:r w:rsidR="00EB479E" w:rsidRPr="002A3CD2">
        <w:rPr>
          <w:rFonts w:ascii="Times New Roman" w:hAnsi="Times New Roman"/>
          <w:snapToGrid w:val="0"/>
          <w:sz w:val="24"/>
          <w:szCs w:val="24"/>
        </w:rPr>
        <w:t>треннего трудового распорядка, П</w:t>
      </w:r>
      <w:r w:rsidR="004A7844" w:rsidRPr="002A3CD2">
        <w:rPr>
          <w:rFonts w:ascii="Times New Roman" w:hAnsi="Times New Roman"/>
          <w:snapToGrid w:val="0"/>
          <w:sz w:val="24"/>
          <w:szCs w:val="24"/>
        </w:rPr>
        <w:t>равил внутреннего распорядка воспитанников, правил и норм охраны труда, жизни и здоровья воспитанников, техники безопасности и противопожарной защиты;</w:t>
      </w:r>
    </w:p>
    <w:p w:rsidR="004A7844" w:rsidRPr="002A3CD2" w:rsidRDefault="00DD5630" w:rsidP="009B548E">
      <w:pPr>
        <w:pStyle w:val="a5"/>
        <w:numPr>
          <w:ilvl w:val="0"/>
          <w:numId w:val="4"/>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в пределах своей компетенции издает приказы, обязательные для исполнения всеми работниками, воспитанниками и родителями (законными представителями);</w:t>
      </w:r>
    </w:p>
    <w:p w:rsidR="004A7844" w:rsidRPr="002A3CD2" w:rsidRDefault="00DD5630" w:rsidP="009B548E">
      <w:pPr>
        <w:pStyle w:val="a5"/>
        <w:numPr>
          <w:ilvl w:val="0"/>
          <w:numId w:val="4"/>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производит подбор заместителей, определяет их должностные обязанности;</w:t>
      </w:r>
    </w:p>
    <w:p w:rsidR="004A7844" w:rsidRPr="002A3CD2" w:rsidRDefault="00DD5630" w:rsidP="009B548E">
      <w:pPr>
        <w:pStyle w:val="a5"/>
        <w:numPr>
          <w:ilvl w:val="0"/>
          <w:numId w:val="4"/>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осуществляет расстановку кадров учреждения; </w:t>
      </w:r>
    </w:p>
    <w:p w:rsidR="004A7844" w:rsidRPr="002A3CD2" w:rsidRDefault="00DD5630" w:rsidP="009B548E">
      <w:pPr>
        <w:pStyle w:val="a5"/>
        <w:numPr>
          <w:ilvl w:val="0"/>
          <w:numId w:val="4"/>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принимает на работу и увольняет работников учреждения;</w:t>
      </w:r>
    </w:p>
    <w:p w:rsidR="004A7844" w:rsidRPr="002A3CD2" w:rsidRDefault="00DD5630" w:rsidP="009B548E">
      <w:pPr>
        <w:pStyle w:val="a5"/>
        <w:numPr>
          <w:ilvl w:val="0"/>
          <w:numId w:val="4"/>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организует в установленном порядке рациональное использование выделенных учреждению финансовых средств;</w:t>
      </w:r>
    </w:p>
    <w:p w:rsidR="004A7844" w:rsidRPr="002A3CD2" w:rsidRDefault="00DD5630" w:rsidP="009B548E">
      <w:pPr>
        <w:pStyle w:val="a5"/>
        <w:numPr>
          <w:ilvl w:val="0"/>
          <w:numId w:val="4"/>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обеспечивает выполнение муниципального задания при финансовом обеспечении в полном объеме;</w:t>
      </w:r>
    </w:p>
    <w:p w:rsidR="004A7844" w:rsidRPr="002A3CD2" w:rsidRDefault="00DD5630" w:rsidP="009B548E">
      <w:pPr>
        <w:pStyle w:val="a5"/>
        <w:numPr>
          <w:ilvl w:val="0"/>
          <w:numId w:val="4"/>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lastRenderedPageBreak/>
        <w:t xml:space="preserve"> </w:t>
      </w:r>
      <w:r w:rsidR="004A7844" w:rsidRPr="002A3CD2">
        <w:rPr>
          <w:rFonts w:ascii="Times New Roman" w:hAnsi="Times New Roman"/>
          <w:snapToGrid w:val="0"/>
          <w:sz w:val="24"/>
          <w:szCs w:val="24"/>
        </w:rPr>
        <w:t>создает условия для творческого роста педагогических работников учреждения, применения ими передовых форм и методов обучения и  воспитания, осуществление педагогических экспериментов;</w:t>
      </w:r>
    </w:p>
    <w:p w:rsidR="004A7844" w:rsidRPr="002A3CD2" w:rsidRDefault="00DD5630" w:rsidP="009B548E">
      <w:pPr>
        <w:pStyle w:val="a5"/>
        <w:numPr>
          <w:ilvl w:val="0"/>
          <w:numId w:val="4"/>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распределяет учебную нагрузку, устанавливает ставки и должностные оклады работников учреждения в пределах выделенных финансовых средств и с учетом федеральных, окружных и местных нормативов;</w:t>
      </w:r>
    </w:p>
    <w:p w:rsidR="004A7844" w:rsidRPr="002A3CD2" w:rsidRDefault="00DD5630" w:rsidP="009B548E">
      <w:pPr>
        <w:pStyle w:val="a5"/>
        <w:numPr>
          <w:ilvl w:val="0"/>
          <w:numId w:val="4"/>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осуществляет руководство педагогическим советом учреждения;</w:t>
      </w:r>
    </w:p>
    <w:p w:rsidR="004A7844" w:rsidRPr="002A3CD2" w:rsidRDefault="00DD5630" w:rsidP="009B548E">
      <w:pPr>
        <w:pStyle w:val="a5"/>
        <w:numPr>
          <w:ilvl w:val="0"/>
          <w:numId w:val="4"/>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несет ответственность за свою деятельность перед учредителем, периодически отчитываясь перед ним;</w:t>
      </w:r>
    </w:p>
    <w:p w:rsidR="004A7844" w:rsidRPr="002A3CD2" w:rsidRDefault="00DD5630" w:rsidP="009B548E">
      <w:pPr>
        <w:pStyle w:val="a5"/>
        <w:numPr>
          <w:ilvl w:val="0"/>
          <w:numId w:val="4"/>
        </w:numPr>
        <w:spacing w:after="0" w:line="240" w:lineRule="auto"/>
        <w:ind w:left="0" w:firstLine="709"/>
        <w:jc w:val="both"/>
        <w:rPr>
          <w:rFonts w:ascii="Times New Roman" w:hAnsi="Times New Roman"/>
          <w:snapToGrid w:val="0"/>
          <w:sz w:val="24"/>
          <w:szCs w:val="24"/>
        </w:rPr>
      </w:pPr>
      <w:r>
        <w:rPr>
          <w:rFonts w:ascii="Times New Roman" w:hAnsi="Times New Roman"/>
          <w:sz w:val="24"/>
          <w:szCs w:val="24"/>
        </w:rPr>
        <w:t xml:space="preserve"> </w:t>
      </w:r>
      <w:r w:rsidR="004A7844" w:rsidRPr="002A3CD2">
        <w:rPr>
          <w:rFonts w:ascii="Times New Roman" w:hAnsi="Times New Roman"/>
          <w:sz w:val="24"/>
          <w:szCs w:val="24"/>
        </w:rPr>
        <w:t xml:space="preserve">предоставляет </w:t>
      </w:r>
      <w:r w:rsidR="004A7844" w:rsidRPr="002A3CD2">
        <w:rPr>
          <w:rFonts w:ascii="Times New Roman" w:hAnsi="Times New Roman"/>
          <w:snapToGrid w:val="0"/>
          <w:sz w:val="24"/>
          <w:szCs w:val="24"/>
        </w:rPr>
        <w:t>учредителю</w:t>
      </w:r>
      <w:r w:rsidR="004A7844" w:rsidRPr="002A3CD2">
        <w:rPr>
          <w:rFonts w:ascii="Times New Roman" w:hAnsi="Times New Roman"/>
          <w:sz w:val="24"/>
          <w:szCs w:val="24"/>
        </w:rPr>
        <w:t xml:space="preserve"> и общественности ежегодный отчет о поступлении и расходовании финансовых и материальных средств, а также отчет о результатах самооценки (</w:t>
      </w:r>
      <w:proofErr w:type="spellStart"/>
      <w:r w:rsidR="004A7844" w:rsidRPr="002A3CD2">
        <w:rPr>
          <w:rFonts w:ascii="Times New Roman" w:hAnsi="Times New Roman"/>
          <w:sz w:val="24"/>
          <w:szCs w:val="24"/>
        </w:rPr>
        <w:t>самообслед</w:t>
      </w:r>
      <w:r w:rsidR="004D493C" w:rsidRPr="002A3CD2">
        <w:rPr>
          <w:rFonts w:ascii="Times New Roman" w:hAnsi="Times New Roman"/>
          <w:sz w:val="24"/>
          <w:szCs w:val="24"/>
        </w:rPr>
        <w:t>ования</w:t>
      </w:r>
      <w:proofErr w:type="spellEnd"/>
      <w:r w:rsidR="004D493C" w:rsidRPr="002A3CD2">
        <w:rPr>
          <w:rFonts w:ascii="Times New Roman" w:hAnsi="Times New Roman"/>
          <w:sz w:val="24"/>
          <w:szCs w:val="24"/>
        </w:rPr>
        <w:t>) деятельности учреждения;</w:t>
      </w:r>
    </w:p>
    <w:p w:rsidR="004D493C" w:rsidRPr="002A3CD2" w:rsidRDefault="00E16204" w:rsidP="009B548E">
      <w:pPr>
        <w:pStyle w:val="a5"/>
        <w:numPr>
          <w:ilvl w:val="0"/>
          <w:numId w:val="4"/>
        </w:numPr>
        <w:spacing w:after="0" w:line="240" w:lineRule="auto"/>
        <w:ind w:left="0" w:firstLine="709"/>
        <w:jc w:val="both"/>
        <w:rPr>
          <w:rFonts w:ascii="Times New Roman" w:hAnsi="Times New Roman"/>
          <w:snapToGrid w:val="0"/>
          <w:sz w:val="24"/>
          <w:szCs w:val="24"/>
        </w:rPr>
      </w:pPr>
      <w:r w:rsidRPr="002A3CD2">
        <w:rPr>
          <w:rFonts w:ascii="Times New Roman" w:hAnsi="Times New Roman"/>
          <w:sz w:val="24"/>
          <w:szCs w:val="24"/>
        </w:rPr>
        <w:t xml:space="preserve"> с</w:t>
      </w:r>
      <w:r w:rsidR="004D493C" w:rsidRPr="002A3CD2">
        <w:rPr>
          <w:rFonts w:ascii="Times New Roman" w:hAnsi="Times New Roman"/>
          <w:sz w:val="24"/>
          <w:szCs w:val="24"/>
        </w:rPr>
        <w:t>облюдает требования безопасности при перевозк</w:t>
      </w:r>
      <w:r w:rsidRPr="002A3CD2">
        <w:rPr>
          <w:rFonts w:ascii="Times New Roman" w:hAnsi="Times New Roman"/>
          <w:sz w:val="24"/>
          <w:szCs w:val="24"/>
        </w:rPr>
        <w:t>е</w:t>
      </w:r>
      <w:r w:rsidR="004D493C" w:rsidRPr="002A3CD2">
        <w:rPr>
          <w:rFonts w:ascii="Times New Roman" w:hAnsi="Times New Roman"/>
          <w:sz w:val="24"/>
          <w:szCs w:val="24"/>
        </w:rPr>
        <w:t xml:space="preserve"> автотранспортом организованных групп детей к месту п</w:t>
      </w:r>
      <w:r w:rsidR="00E954EC" w:rsidRPr="002A3CD2">
        <w:rPr>
          <w:rFonts w:ascii="Times New Roman" w:hAnsi="Times New Roman"/>
          <w:sz w:val="24"/>
          <w:szCs w:val="24"/>
        </w:rPr>
        <w:t>роведения массовых мероприятий;</w:t>
      </w:r>
    </w:p>
    <w:p w:rsidR="00E954EC" w:rsidRPr="002A3CD2" w:rsidRDefault="00DD5630" w:rsidP="00E954EC">
      <w:pPr>
        <w:pStyle w:val="a5"/>
        <w:numPr>
          <w:ilvl w:val="0"/>
          <w:numId w:val="4"/>
        </w:numPr>
        <w:spacing w:after="0" w:line="240" w:lineRule="auto"/>
        <w:ind w:left="0" w:firstLine="709"/>
        <w:jc w:val="both"/>
        <w:rPr>
          <w:rFonts w:ascii="Times New Roman" w:hAnsi="Times New Roman"/>
          <w:snapToGrid w:val="0"/>
          <w:sz w:val="24"/>
          <w:szCs w:val="24"/>
        </w:rPr>
      </w:pPr>
      <w:r>
        <w:rPr>
          <w:rFonts w:ascii="Times New Roman" w:hAnsi="Times New Roman"/>
          <w:sz w:val="24"/>
          <w:szCs w:val="24"/>
        </w:rPr>
        <w:t xml:space="preserve"> </w:t>
      </w:r>
      <w:r w:rsidR="00224482" w:rsidRPr="002A3CD2">
        <w:rPr>
          <w:rFonts w:ascii="Times New Roman" w:hAnsi="Times New Roman"/>
          <w:sz w:val="24"/>
          <w:szCs w:val="24"/>
        </w:rPr>
        <w:t>организует работу</w:t>
      </w:r>
      <w:r w:rsidR="00E954EC" w:rsidRPr="002A3CD2">
        <w:rPr>
          <w:rFonts w:ascii="Times New Roman" w:hAnsi="Times New Roman"/>
          <w:sz w:val="24"/>
          <w:szCs w:val="24"/>
        </w:rPr>
        <w:t xml:space="preserve"> по обеспечению антитеррористической защиты</w:t>
      </w:r>
      <w:r w:rsidR="00EE4242">
        <w:rPr>
          <w:rFonts w:ascii="Times New Roman" w:hAnsi="Times New Roman"/>
          <w:sz w:val="24"/>
          <w:szCs w:val="24"/>
        </w:rPr>
        <w:t xml:space="preserve"> </w:t>
      </w:r>
      <w:r w:rsidR="00E954EC" w:rsidRPr="002A3CD2">
        <w:rPr>
          <w:rFonts w:ascii="Times New Roman" w:hAnsi="Times New Roman"/>
          <w:sz w:val="24"/>
          <w:szCs w:val="24"/>
        </w:rPr>
        <w:t>всех участников образовательного процесса;</w:t>
      </w:r>
    </w:p>
    <w:p w:rsidR="00E717F5" w:rsidRPr="002A3CD2" w:rsidRDefault="00844B6C" w:rsidP="00E717F5">
      <w:pPr>
        <w:pStyle w:val="a5"/>
        <w:numPr>
          <w:ilvl w:val="0"/>
          <w:numId w:val="4"/>
        </w:numPr>
        <w:spacing w:after="0" w:line="240" w:lineRule="auto"/>
        <w:ind w:left="0" w:firstLine="709"/>
        <w:jc w:val="both"/>
        <w:rPr>
          <w:rFonts w:ascii="Times New Roman" w:hAnsi="Times New Roman"/>
          <w:snapToGrid w:val="0"/>
          <w:sz w:val="24"/>
          <w:szCs w:val="24"/>
        </w:rPr>
      </w:pPr>
      <w:r w:rsidRPr="002A3CD2">
        <w:rPr>
          <w:rFonts w:ascii="Times New Roman" w:hAnsi="Times New Roman"/>
          <w:snapToGrid w:val="0"/>
          <w:sz w:val="24"/>
          <w:szCs w:val="24"/>
        </w:rPr>
        <w:t xml:space="preserve"> разрабатывает и принимает</w:t>
      </w:r>
      <w:r w:rsidR="00E717F5" w:rsidRPr="002A3CD2">
        <w:rPr>
          <w:rFonts w:ascii="Times New Roman" w:hAnsi="Times New Roman"/>
          <w:snapToGrid w:val="0"/>
          <w:sz w:val="24"/>
          <w:szCs w:val="24"/>
        </w:rPr>
        <w:t xml:space="preserve"> меры по предупреждению коррупции.</w:t>
      </w:r>
    </w:p>
    <w:p w:rsidR="004A7844" w:rsidRPr="002A3CD2" w:rsidRDefault="00DD5630" w:rsidP="009B548E">
      <w:pPr>
        <w:pStyle w:val="a5"/>
        <w:numPr>
          <w:ilvl w:val="0"/>
          <w:numId w:val="1"/>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224482" w:rsidRPr="002A3CD2">
        <w:rPr>
          <w:rFonts w:ascii="Times New Roman" w:hAnsi="Times New Roman"/>
          <w:snapToGrid w:val="0"/>
          <w:sz w:val="24"/>
          <w:szCs w:val="24"/>
        </w:rPr>
        <w:t>В учреждении создается наблюдательный совет в составе не менее чем пять и не более чем одиннадцать членов. Деятельность наблюдательного совета учреждения регулируется настоящим Уставом.</w:t>
      </w:r>
      <w:r w:rsidR="00EE4242">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В состав наблюдательного совета учреждения входят представители </w:t>
      </w:r>
      <w:r w:rsidR="00194E60" w:rsidRPr="002A3CD2">
        <w:rPr>
          <w:rFonts w:ascii="Times New Roman" w:hAnsi="Times New Roman"/>
          <w:snapToGrid w:val="0"/>
          <w:sz w:val="24"/>
          <w:szCs w:val="24"/>
        </w:rPr>
        <w:t>Учредителя</w:t>
      </w:r>
      <w:r w:rsidR="004A7844" w:rsidRPr="002A3CD2">
        <w:rPr>
          <w:rFonts w:ascii="Times New Roman" w:hAnsi="Times New Roman"/>
          <w:snapToGrid w:val="0"/>
          <w:sz w:val="24"/>
          <w:szCs w:val="24"/>
        </w:rPr>
        <w:t xml:space="preserve"> учреждения, представители исполнительных органов местного самоуправления, на которые возложено управление муниципальным имуществом, и представители общественности. В состав наблюдательного совета учреждения могут входить представители иных государственных органов, органов местного самоуправления, представители работников учреждения. Количество представителей государственных органов и органов местного самоуправления в составе наблюдательного совета не должно превышать одну треть от общего числа членов наблюдательного совета учреждения. Не менее половины из числа представителей государственных органов и органов местного самоуправления составляют представители органа, осуществляющего функции и полномочия </w:t>
      </w:r>
      <w:r w:rsidR="00194E60" w:rsidRPr="002A3CD2">
        <w:rPr>
          <w:rFonts w:ascii="Times New Roman" w:hAnsi="Times New Roman"/>
          <w:snapToGrid w:val="0"/>
          <w:sz w:val="24"/>
          <w:szCs w:val="24"/>
        </w:rPr>
        <w:t>Учредителя</w:t>
      </w:r>
      <w:r w:rsidR="004A7844" w:rsidRPr="002A3CD2">
        <w:rPr>
          <w:rFonts w:ascii="Times New Roman" w:hAnsi="Times New Roman"/>
          <w:snapToGrid w:val="0"/>
          <w:sz w:val="24"/>
          <w:szCs w:val="24"/>
        </w:rPr>
        <w:t xml:space="preserve"> учреждения. Количество представителей работников учреждения не может превышать одну треть от общего числа членов наблюдательного совета учреждения.</w:t>
      </w:r>
    </w:p>
    <w:p w:rsidR="004A7844" w:rsidRPr="002A3CD2" w:rsidRDefault="00DD5630" w:rsidP="009B548E">
      <w:pPr>
        <w:pStyle w:val="a5"/>
        <w:numPr>
          <w:ilvl w:val="0"/>
          <w:numId w:val="1"/>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Срок полномочий наблюдательного совета учреждения </w:t>
      </w:r>
      <w:r w:rsidR="0065487E" w:rsidRPr="002A3CD2">
        <w:rPr>
          <w:rFonts w:ascii="Times New Roman" w:hAnsi="Times New Roman"/>
          <w:snapToGrid w:val="0"/>
          <w:sz w:val="24"/>
          <w:szCs w:val="24"/>
        </w:rPr>
        <w:t xml:space="preserve">устанавливается настоящим Уставом и </w:t>
      </w:r>
      <w:r w:rsidR="004A7844" w:rsidRPr="002A3CD2">
        <w:rPr>
          <w:rFonts w:ascii="Times New Roman" w:hAnsi="Times New Roman"/>
          <w:snapToGrid w:val="0"/>
          <w:sz w:val="24"/>
          <w:szCs w:val="24"/>
        </w:rPr>
        <w:t>составляет пять лет.</w:t>
      </w:r>
    </w:p>
    <w:p w:rsidR="0065487E" w:rsidRPr="002A3CD2" w:rsidRDefault="00DD5630" w:rsidP="009B548E">
      <w:pPr>
        <w:pStyle w:val="a5"/>
        <w:numPr>
          <w:ilvl w:val="0"/>
          <w:numId w:val="1"/>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proofErr w:type="gramStart"/>
      <w:r w:rsidR="0065487E" w:rsidRPr="002A3CD2">
        <w:rPr>
          <w:rFonts w:ascii="Times New Roman" w:hAnsi="Times New Roman"/>
          <w:snapToGrid w:val="0"/>
          <w:sz w:val="24"/>
          <w:szCs w:val="24"/>
        </w:rPr>
        <w:t>Одно и тоже</w:t>
      </w:r>
      <w:proofErr w:type="gramEnd"/>
      <w:r w:rsidR="0065487E" w:rsidRPr="002A3CD2">
        <w:rPr>
          <w:rFonts w:ascii="Times New Roman" w:hAnsi="Times New Roman"/>
          <w:snapToGrid w:val="0"/>
          <w:sz w:val="24"/>
          <w:szCs w:val="24"/>
        </w:rPr>
        <w:t xml:space="preserve"> лицо может быть членом наблюдательного совета учреждения неограниченное количество раз.</w:t>
      </w:r>
    </w:p>
    <w:p w:rsidR="004A7844" w:rsidRPr="002A3CD2" w:rsidRDefault="00DD5630" w:rsidP="009B548E">
      <w:pPr>
        <w:pStyle w:val="a5"/>
        <w:numPr>
          <w:ilvl w:val="0"/>
          <w:numId w:val="1"/>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844B6C" w:rsidRPr="002A3CD2">
        <w:rPr>
          <w:rFonts w:ascii="Times New Roman" w:hAnsi="Times New Roman"/>
          <w:snapToGrid w:val="0"/>
          <w:sz w:val="24"/>
          <w:szCs w:val="24"/>
        </w:rPr>
        <w:t>Заведующий</w:t>
      </w:r>
      <w:r w:rsidR="00014778" w:rsidRPr="002A3CD2">
        <w:rPr>
          <w:rFonts w:ascii="Times New Roman" w:hAnsi="Times New Roman"/>
          <w:snapToGrid w:val="0"/>
          <w:sz w:val="24"/>
          <w:szCs w:val="24"/>
        </w:rPr>
        <w:t xml:space="preserve"> учреждени</w:t>
      </w:r>
      <w:r w:rsidR="00844B6C" w:rsidRPr="002A3CD2">
        <w:rPr>
          <w:rFonts w:ascii="Times New Roman" w:hAnsi="Times New Roman"/>
          <w:snapToGrid w:val="0"/>
          <w:sz w:val="24"/>
          <w:szCs w:val="24"/>
        </w:rPr>
        <w:t>ем</w:t>
      </w:r>
      <w:r w:rsidR="004A7844" w:rsidRPr="002A3CD2">
        <w:rPr>
          <w:rFonts w:ascii="Times New Roman" w:hAnsi="Times New Roman"/>
          <w:snapToGrid w:val="0"/>
          <w:sz w:val="24"/>
          <w:szCs w:val="24"/>
        </w:rPr>
        <w:t xml:space="preserve"> и его заместители не могут быть членами наблюдательного совета учреждения. </w:t>
      </w:r>
      <w:r w:rsidR="00844B6C" w:rsidRPr="002A3CD2">
        <w:rPr>
          <w:rFonts w:ascii="Times New Roman" w:hAnsi="Times New Roman"/>
          <w:snapToGrid w:val="0"/>
          <w:sz w:val="24"/>
          <w:szCs w:val="24"/>
        </w:rPr>
        <w:t xml:space="preserve">Заведующий учреждением </w:t>
      </w:r>
      <w:r w:rsidR="004A7844" w:rsidRPr="002A3CD2">
        <w:rPr>
          <w:rFonts w:ascii="Times New Roman" w:hAnsi="Times New Roman"/>
          <w:snapToGrid w:val="0"/>
          <w:sz w:val="24"/>
          <w:szCs w:val="24"/>
        </w:rPr>
        <w:t>участвует в заседаниях наблюдательного совета учреждения с правом совещательного голоса.</w:t>
      </w:r>
    </w:p>
    <w:p w:rsidR="004A7844" w:rsidRPr="002A3CD2" w:rsidRDefault="00DD5630" w:rsidP="009B548E">
      <w:pPr>
        <w:pStyle w:val="a5"/>
        <w:numPr>
          <w:ilvl w:val="0"/>
          <w:numId w:val="1"/>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Членами наблюдательного совета учреждения не могут быть лица, имеющие неснятую или непогашенную судимость.</w:t>
      </w:r>
    </w:p>
    <w:p w:rsidR="004A7844" w:rsidRPr="002A3CD2" w:rsidRDefault="00DD5630" w:rsidP="009B548E">
      <w:pPr>
        <w:pStyle w:val="a5"/>
        <w:numPr>
          <w:ilvl w:val="0"/>
          <w:numId w:val="1"/>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Учреждение не вправе выплачивать членам наблюдательного совета учреждения вознаграждение за выполнение ими своих обязанностей, за исключением компенсации документально подтвержденных расходов, непосредственно связанных с участием в работе наблюдательного совета учреждения.</w:t>
      </w:r>
    </w:p>
    <w:p w:rsidR="0065487E" w:rsidRPr="002A3CD2" w:rsidRDefault="00DD5630" w:rsidP="009B548E">
      <w:pPr>
        <w:pStyle w:val="a5"/>
        <w:numPr>
          <w:ilvl w:val="0"/>
          <w:numId w:val="1"/>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65487E" w:rsidRPr="002A3CD2">
        <w:rPr>
          <w:rFonts w:ascii="Times New Roman" w:hAnsi="Times New Roman"/>
          <w:snapToGrid w:val="0"/>
          <w:sz w:val="24"/>
          <w:szCs w:val="24"/>
        </w:rPr>
        <w:t>Члены наблюдательного совета учреждения могут пользоваться услугами учреждения только на равных условиях с другими гражданами.</w:t>
      </w:r>
    </w:p>
    <w:p w:rsidR="004A7844" w:rsidRPr="002A3CD2" w:rsidRDefault="00DD5630" w:rsidP="009B548E">
      <w:pPr>
        <w:pStyle w:val="a5"/>
        <w:numPr>
          <w:ilvl w:val="0"/>
          <w:numId w:val="1"/>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Решение о назначении членов наблюдательного совета </w:t>
      </w:r>
      <w:r w:rsidR="001E52F6" w:rsidRPr="002A3CD2">
        <w:rPr>
          <w:rFonts w:ascii="Times New Roman" w:hAnsi="Times New Roman"/>
          <w:snapToGrid w:val="0"/>
          <w:sz w:val="24"/>
          <w:szCs w:val="24"/>
        </w:rPr>
        <w:t xml:space="preserve">автономного </w:t>
      </w:r>
      <w:r w:rsidR="004A7844" w:rsidRPr="002A3CD2">
        <w:rPr>
          <w:rFonts w:ascii="Times New Roman" w:hAnsi="Times New Roman"/>
          <w:snapToGrid w:val="0"/>
          <w:sz w:val="24"/>
          <w:szCs w:val="24"/>
        </w:rPr>
        <w:t>учреждения или досрочном прекращении их полномочий принимается учредителем</w:t>
      </w:r>
      <w:r w:rsidR="001E52F6" w:rsidRPr="002A3CD2">
        <w:rPr>
          <w:rFonts w:ascii="Times New Roman" w:hAnsi="Times New Roman"/>
          <w:snapToGrid w:val="0"/>
          <w:sz w:val="24"/>
          <w:szCs w:val="24"/>
        </w:rPr>
        <w:t xml:space="preserve"> автономного учреждения</w:t>
      </w:r>
      <w:r w:rsidR="004A7844" w:rsidRPr="002A3CD2">
        <w:rPr>
          <w:rFonts w:ascii="Times New Roman" w:hAnsi="Times New Roman"/>
          <w:snapToGrid w:val="0"/>
          <w:sz w:val="24"/>
          <w:szCs w:val="24"/>
        </w:rPr>
        <w:t>. Решение о назначении представителя работников</w:t>
      </w:r>
      <w:r w:rsidR="00E252FC" w:rsidRPr="002A3CD2">
        <w:rPr>
          <w:rFonts w:ascii="Times New Roman" w:hAnsi="Times New Roman"/>
          <w:snapToGrid w:val="0"/>
          <w:sz w:val="24"/>
          <w:szCs w:val="24"/>
        </w:rPr>
        <w:t xml:space="preserve"> автономного</w:t>
      </w:r>
      <w:r w:rsidR="004A7844" w:rsidRPr="002A3CD2">
        <w:rPr>
          <w:rFonts w:ascii="Times New Roman" w:hAnsi="Times New Roman"/>
          <w:snapToGrid w:val="0"/>
          <w:sz w:val="24"/>
          <w:szCs w:val="24"/>
        </w:rPr>
        <w:t xml:space="preserve"> учреждения членом наблюдательного совета или досрочном прекращении его полномочий принимается </w:t>
      </w:r>
      <w:r w:rsidR="001E6ED9" w:rsidRPr="002A3CD2">
        <w:rPr>
          <w:rFonts w:ascii="Times New Roman" w:hAnsi="Times New Roman"/>
          <w:snapToGrid w:val="0"/>
          <w:sz w:val="24"/>
          <w:szCs w:val="24"/>
        </w:rPr>
        <w:t>руководителем</w:t>
      </w:r>
      <w:r w:rsidR="003B32ED" w:rsidRPr="002A3CD2">
        <w:rPr>
          <w:rFonts w:ascii="Times New Roman" w:hAnsi="Times New Roman"/>
          <w:snapToGrid w:val="0"/>
          <w:sz w:val="24"/>
          <w:szCs w:val="24"/>
        </w:rPr>
        <w:t xml:space="preserve"> учреждени</w:t>
      </w:r>
      <w:r w:rsidR="00004169" w:rsidRPr="002A3CD2">
        <w:rPr>
          <w:rFonts w:ascii="Times New Roman" w:hAnsi="Times New Roman"/>
          <w:snapToGrid w:val="0"/>
          <w:sz w:val="24"/>
          <w:szCs w:val="24"/>
        </w:rPr>
        <w:t>я</w:t>
      </w:r>
      <w:r w:rsidR="004A7844" w:rsidRPr="002A3CD2">
        <w:rPr>
          <w:rFonts w:ascii="Times New Roman" w:hAnsi="Times New Roman"/>
          <w:snapToGrid w:val="0"/>
          <w:sz w:val="24"/>
          <w:szCs w:val="24"/>
        </w:rPr>
        <w:t>.</w:t>
      </w:r>
    </w:p>
    <w:p w:rsidR="004A7844" w:rsidRPr="002A3CD2" w:rsidRDefault="00DD5630" w:rsidP="0065487E">
      <w:pPr>
        <w:pStyle w:val="a5"/>
        <w:numPr>
          <w:ilvl w:val="0"/>
          <w:numId w:val="1"/>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lastRenderedPageBreak/>
        <w:t xml:space="preserve"> </w:t>
      </w:r>
      <w:r w:rsidR="004A7844" w:rsidRPr="002A3CD2">
        <w:rPr>
          <w:rFonts w:ascii="Times New Roman" w:hAnsi="Times New Roman"/>
          <w:snapToGrid w:val="0"/>
          <w:sz w:val="24"/>
          <w:szCs w:val="24"/>
        </w:rPr>
        <w:t>Полномочия члена наблюдательного совета учреждения могут быть прекращены досрочно</w:t>
      </w:r>
      <w:r w:rsidR="0065487E" w:rsidRPr="002A3CD2">
        <w:rPr>
          <w:rFonts w:ascii="Times New Roman" w:hAnsi="Times New Roman"/>
          <w:snapToGrid w:val="0"/>
          <w:sz w:val="24"/>
          <w:szCs w:val="24"/>
        </w:rPr>
        <w:t>:</w:t>
      </w:r>
    </w:p>
    <w:p w:rsidR="0065487E" w:rsidRPr="002A3CD2" w:rsidRDefault="0065487E" w:rsidP="0065487E">
      <w:pPr>
        <w:pStyle w:val="a5"/>
        <w:spacing w:after="0" w:line="240" w:lineRule="auto"/>
        <w:ind w:left="709"/>
        <w:jc w:val="both"/>
        <w:rPr>
          <w:rFonts w:ascii="Times New Roman" w:hAnsi="Times New Roman"/>
          <w:snapToGrid w:val="0"/>
          <w:sz w:val="24"/>
          <w:szCs w:val="24"/>
        </w:rPr>
      </w:pPr>
      <w:r w:rsidRPr="002A3CD2">
        <w:rPr>
          <w:rFonts w:ascii="Times New Roman" w:hAnsi="Times New Roman"/>
          <w:snapToGrid w:val="0"/>
          <w:sz w:val="24"/>
          <w:szCs w:val="24"/>
        </w:rPr>
        <w:t>1) по просьбе члена наблюдательного совета учреждения;</w:t>
      </w:r>
    </w:p>
    <w:p w:rsidR="0065487E" w:rsidRPr="002A3CD2" w:rsidRDefault="0065487E" w:rsidP="0065487E">
      <w:pPr>
        <w:pStyle w:val="a5"/>
        <w:spacing w:after="0" w:line="240" w:lineRule="auto"/>
        <w:ind w:left="0" w:firstLine="709"/>
        <w:jc w:val="both"/>
        <w:rPr>
          <w:rFonts w:ascii="Times New Roman" w:hAnsi="Times New Roman"/>
          <w:snapToGrid w:val="0"/>
          <w:sz w:val="24"/>
          <w:szCs w:val="24"/>
        </w:rPr>
      </w:pPr>
      <w:r w:rsidRPr="002A3CD2">
        <w:rPr>
          <w:rFonts w:ascii="Times New Roman" w:hAnsi="Times New Roman"/>
          <w:snapToGrid w:val="0"/>
          <w:sz w:val="24"/>
          <w:szCs w:val="24"/>
        </w:rPr>
        <w:t>2) в случае невозможности исполнения членом наблюдательного совета учреждения своих обязанностей по состоянию здоровья или по причине его отсутствия в месте нахождения учреждения в течение четырех месяцев;</w:t>
      </w:r>
    </w:p>
    <w:p w:rsidR="0065487E" w:rsidRPr="002A3CD2" w:rsidRDefault="0065487E" w:rsidP="0065487E">
      <w:pPr>
        <w:pStyle w:val="a5"/>
        <w:spacing w:after="0" w:line="240" w:lineRule="auto"/>
        <w:ind w:left="0" w:firstLine="709"/>
        <w:jc w:val="both"/>
        <w:rPr>
          <w:rFonts w:ascii="Times New Roman" w:hAnsi="Times New Roman"/>
          <w:snapToGrid w:val="0"/>
          <w:sz w:val="24"/>
          <w:szCs w:val="24"/>
        </w:rPr>
      </w:pPr>
      <w:r w:rsidRPr="002A3CD2">
        <w:rPr>
          <w:rFonts w:ascii="Times New Roman" w:hAnsi="Times New Roman"/>
          <w:snapToGrid w:val="0"/>
          <w:sz w:val="24"/>
          <w:szCs w:val="24"/>
        </w:rPr>
        <w:t>3) в случае привлечения члена наблюдательного совета учреждения к уголовной ответственности.</w:t>
      </w:r>
    </w:p>
    <w:p w:rsidR="000553AA" w:rsidRPr="002A3CD2" w:rsidRDefault="00DD5630" w:rsidP="009B548E">
      <w:pPr>
        <w:pStyle w:val="a5"/>
        <w:numPr>
          <w:ilvl w:val="0"/>
          <w:numId w:val="1"/>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Председатель наблюдательного совета учреждения избирается на срок полномочий  наблюдательного совета членами наблюдательного совета из их числа простым большинством голосов от общего числа голосов его членов. </w:t>
      </w:r>
    </w:p>
    <w:p w:rsidR="004A7844" w:rsidRPr="002A3CD2" w:rsidRDefault="00DD5630" w:rsidP="009B548E">
      <w:pPr>
        <w:pStyle w:val="a5"/>
        <w:numPr>
          <w:ilvl w:val="0"/>
          <w:numId w:val="1"/>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Представитель работников учреждения не может быть избран председателем наблюдательного совета учреждения.</w:t>
      </w:r>
    </w:p>
    <w:p w:rsidR="004A7844" w:rsidRPr="002A3CD2" w:rsidRDefault="00DD5630" w:rsidP="009B548E">
      <w:pPr>
        <w:pStyle w:val="a5"/>
        <w:numPr>
          <w:ilvl w:val="0"/>
          <w:numId w:val="1"/>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Председатель  наблюдательного совета учреждения организует работу, созывает его засед</w:t>
      </w:r>
      <w:r w:rsidR="008C0154" w:rsidRPr="002A3CD2">
        <w:rPr>
          <w:rFonts w:ascii="Times New Roman" w:hAnsi="Times New Roman"/>
          <w:snapToGrid w:val="0"/>
          <w:sz w:val="24"/>
          <w:szCs w:val="24"/>
        </w:rPr>
        <w:t>ания, председательствует на них и организует ведение протоколов.</w:t>
      </w:r>
    </w:p>
    <w:p w:rsidR="004A7844" w:rsidRPr="002A3CD2" w:rsidRDefault="004A7844" w:rsidP="009B548E">
      <w:pPr>
        <w:pStyle w:val="a5"/>
        <w:numPr>
          <w:ilvl w:val="0"/>
          <w:numId w:val="1"/>
        </w:numPr>
        <w:spacing w:after="0" w:line="240" w:lineRule="auto"/>
        <w:ind w:left="0" w:firstLine="709"/>
        <w:jc w:val="both"/>
        <w:rPr>
          <w:rFonts w:ascii="Times New Roman" w:hAnsi="Times New Roman"/>
          <w:snapToGrid w:val="0"/>
          <w:sz w:val="24"/>
          <w:szCs w:val="24"/>
        </w:rPr>
      </w:pPr>
      <w:r w:rsidRPr="002A3CD2">
        <w:rPr>
          <w:rFonts w:ascii="Times New Roman" w:hAnsi="Times New Roman"/>
          <w:snapToGrid w:val="0"/>
          <w:sz w:val="24"/>
          <w:szCs w:val="24"/>
        </w:rPr>
        <w:t xml:space="preserve"> В отсутствие председателя  наблюдательного совета учреждения его функции осуществляет старший по возрасту член  наблюдательного совета, за исключением представителя работников учреждения.</w:t>
      </w:r>
    </w:p>
    <w:p w:rsidR="004A7844" w:rsidRPr="002A3CD2" w:rsidRDefault="00DD5630" w:rsidP="009B548E">
      <w:pPr>
        <w:pStyle w:val="a5"/>
        <w:numPr>
          <w:ilvl w:val="0"/>
          <w:numId w:val="1"/>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Решения наблюдательного совета принимаются простым большинством голосов и оформляются протоколом.</w:t>
      </w:r>
    </w:p>
    <w:p w:rsidR="004A7844" w:rsidRPr="002A3CD2" w:rsidRDefault="00DD5630" w:rsidP="009B548E">
      <w:pPr>
        <w:pStyle w:val="a5"/>
        <w:numPr>
          <w:ilvl w:val="0"/>
          <w:numId w:val="1"/>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Наблюдательный совет учреждения рассматривает:</w:t>
      </w:r>
    </w:p>
    <w:p w:rsidR="004A7844" w:rsidRPr="002A3CD2" w:rsidRDefault="00DD5630" w:rsidP="009B548E">
      <w:pPr>
        <w:pStyle w:val="a5"/>
        <w:numPr>
          <w:ilvl w:val="0"/>
          <w:numId w:val="11"/>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предложения </w:t>
      </w:r>
      <w:r w:rsidR="00194E60" w:rsidRPr="002A3CD2">
        <w:rPr>
          <w:rFonts w:ascii="Times New Roman" w:hAnsi="Times New Roman"/>
          <w:snapToGrid w:val="0"/>
          <w:sz w:val="24"/>
          <w:szCs w:val="24"/>
        </w:rPr>
        <w:t>Учредителя</w:t>
      </w:r>
      <w:r w:rsidR="004A7844" w:rsidRPr="002A3CD2">
        <w:rPr>
          <w:rFonts w:ascii="Times New Roman" w:hAnsi="Times New Roman"/>
          <w:snapToGrid w:val="0"/>
          <w:sz w:val="24"/>
          <w:szCs w:val="24"/>
        </w:rPr>
        <w:t xml:space="preserve"> или </w:t>
      </w:r>
      <w:r w:rsidR="00EE6FC6" w:rsidRPr="002A3CD2">
        <w:rPr>
          <w:rFonts w:ascii="Times New Roman" w:hAnsi="Times New Roman"/>
          <w:snapToGrid w:val="0"/>
          <w:sz w:val="24"/>
          <w:szCs w:val="24"/>
        </w:rPr>
        <w:t>руководителя</w:t>
      </w:r>
      <w:r w:rsidR="004A7844" w:rsidRPr="002A3CD2">
        <w:rPr>
          <w:rFonts w:ascii="Times New Roman" w:hAnsi="Times New Roman"/>
          <w:snapToGrid w:val="0"/>
          <w:sz w:val="24"/>
          <w:szCs w:val="24"/>
        </w:rPr>
        <w:t xml:space="preserve"> учр</w:t>
      </w:r>
      <w:r w:rsidR="00014778" w:rsidRPr="002A3CD2">
        <w:rPr>
          <w:rFonts w:ascii="Times New Roman" w:hAnsi="Times New Roman"/>
          <w:snapToGrid w:val="0"/>
          <w:sz w:val="24"/>
          <w:szCs w:val="24"/>
        </w:rPr>
        <w:t>еждения о внесении изменений в У</w:t>
      </w:r>
      <w:r w:rsidR="004A7844" w:rsidRPr="002A3CD2">
        <w:rPr>
          <w:rFonts w:ascii="Times New Roman" w:hAnsi="Times New Roman"/>
          <w:snapToGrid w:val="0"/>
          <w:sz w:val="24"/>
          <w:szCs w:val="24"/>
        </w:rPr>
        <w:t>став учреждения;</w:t>
      </w:r>
    </w:p>
    <w:p w:rsidR="004A7844" w:rsidRPr="002A3CD2" w:rsidRDefault="00DD5630" w:rsidP="009B548E">
      <w:pPr>
        <w:pStyle w:val="a5"/>
        <w:numPr>
          <w:ilvl w:val="0"/>
          <w:numId w:val="11"/>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предложения </w:t>
      </w:r>
      <w:r w:rsidR="00194E60" w:rsidRPr="002A3CD2">
        <w:rPr>
          <w:rFonts w:ascii="Times New Roman" w:hAnsi="Times New Roman"/>
          <w:snapToGrid w:val="0"/>
          <w:sz w:val="24"/>
          <w:szCs w:val="24"/>
        </w:rPr>
        <w:t>Учредителя</w:t>
      </w:r>
      <w:r w:rsidR="004A7844" w:rsidRPr="002A3CD2">
        <w:rPr>
          <w:rFonts w:ascii="Times New Roman" w:hAnsi="Times New Roman"/>
          <w:snapToGrid w:val="0"/>
          <w:sz w:val="24"/>
          <w:szCs w:val="24"/>
        </w:rPr>
        <w:t xml:space="preserve"> или </w:t>
      </w:r>
      <w:r w:rsidR="00EE6FC6" w:rsidRPr="002A3CD2">
        <w:rPr>
          <w:rFonts w:ascii="Times New Roman" w:hAnsi="Times New Roman"/>
          <w:snapToGrid w:val="0"/>
          <w:sz w:val="24"/>
          <w:szCs w:val="24"/>
        </w:rPr>
        <w:t>руководителя</w:t>
      </w:r>
      <w:r w:rsidR="004A7844" w:rsidRPr="002A3CD2">
        <w:rPr>
          <w:rFonts w:ascii="Times New Roman" w:hAnsi="Times New Roman"/>
          <w:snapToGrid w:val="0"/>
          <w:sz w:val="24"/>
          <w:szCs w:val="24"/>
        </w:rPr>
        <w:t xml:space="preserve"> учреждения о создании и ликвидации филиалов учреждения, об открытии и о закрытии его представительств;</w:t>
      </w:r>
    </w:p>
    <w:p w:rsidR="004A7844" w:rsidRPr="002A3CD2" w:rsidRDefault="00DD5630" w:rsidP="009B548E">
      <w:pPr>
        <w:pStyle w:val="a5"/>
        <w:numPr>
          <w:ilvl w:val="0"/>
          <w:numId w:val="11"/>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предложения </w:t>
      </w:r>
      <w:r w:rsidR="00194E60" w:rsidRPr="002A3CD2">
        <w:rPr>
          <w:rFonts w:ascii="Times New Roman" w:hAnsi="Times New Roman"/>
          <w:snapToGrid w:val="0"/>
          <w:sz w:val="24"/>
          <w:szCs w:val="24"/>
        </w:rPr>
        <w:t>Учредителя</w:t>
      </w:r>
      <w:r w:rsidR="004A7844" w:rsidRPr="002A3CD2">
        <w:rPr>
          <w:rFonts w:ascii="Times New Roman" w:hAnsi="Times New Roman"/>
          <w:snapToGrid w:val="0"/>
          <w:sz w:val="24"/>
          <w:szCs w:val="24"/>
        </w:rPr>
        <w:t xml:space="preserve"> или </w:t>
      </w:r>
      <w:r w:rsidR="00EE6FC6" w:rsidRPr="002A3CD2">
        <w:rPr>
          <w:rFonts w:ascii="Times New Roman" w:hAnsi="Times New Roman"/>
          <w:snapToGrid w:val="0"/>
          <w:sz w:val="24"/>
          <w:szCs w:val="24"/>
        </w:rPr>
        <w:t>руководителя</w:t>
      </w:r>
      <w:r w:rsidR="004A7844" w:rsidRPr="002A3CD2">
        <w:rPr>
          <w:rFonts w:ascii="Times New Roman" w:hAnsi="Times New Roman"/>
          <w:snapToGrid w:val="0"/>
          <w:sz w:val="24"/>
          <w:szCs w:val="24"/>
        </w:rPr>
        <w:t xml:space="preserve"> учреждения о реорганизации учреждения или о его ликвидации;</w:t>
      </w:r>
    </w:p>
    <w:p w:rsidR="004A7844" w:rsidRPr="002A3CD2" w:rsidRDefault="00DD5630" w:rsidP="009B548E">
      <w:pPr>
        <w:pStyle w:val="a5"/>
        <w:numPr>
          <w:ilvl w:val="0"/>
          <w:numId w:val="11"/>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предложения </w:t>
      </w:r>
      <w:r w:rsidR="00194E60" w:rsidRPr="002A3CD2">
        <w:rPr>
          <w:rFonts w:ascii="Times New Roman" w:hAnsi="Times New Roman"/>
          <w:snapToGrid w:val="0"/>
          <w:sz w:val="24"/>
          <w:szCs w:val="24"/>
        </w:rPr>
        <w:t>Учредителя</w:t>
      </w:r>
      <w:r w:rsidR="004A7844" w:rsidRPr="002A3CD2">
        <w:rPr>
          <w:rFonts w:ascii="Times New Roman" w:hAnsi="Times New Roman"/>
          <w:snapToGrid w:val="0"/>
          <w:sz w:val="24"/>
          <w:szCs w:val="24"/>
        </w:rPr>
        <w:t xml:space="preserve"> или </w:t>
      </w:r>
      <w:r w:rsidR="00EE6FC6" w:rsidRPr="002A3CD2">
        <w:rPr>
          <w:rFonts w:ascii="Times New Roman" w:hAnsi="Times New Roman"/>
          <w:snapToGrid w:val="0"/>
          <w:sz w:val="24"/>
          <w:szCs w:val="24"/>
        </w:rPr>
        <w:t>руководителя</w:t>
      </w:r>
      <w:r w:rsidR="004A7844" w:rsidRPr="002A3CD2">
        <w:rPr>
          <w:rFonts w:ascii="Times New Roman" w:hAnsi="Times New Roman"/>
          <w:snapToGrid w:val="0"/>
          <w:sz w:val="24"/>
          <w:szCs w:val="24"/>
        </w:rPr>
        <w:t xml:space="preserve"> учреждения об изъятии имущества, закрепленного за учреждением на праве оперативного управления;</w:t>
      </w:r>
    </w:p>
    <w:p w:rsidR="004A7844" w:rsidRPr="002A3CD2" w:rsidRDefault="00DD5630" w:rsidP="009B548E">
      <w:pPr>
        <w:pStyle w:val="a5"/>
        <w:numPr>
          <w:ilvl w:val="0"/>
          <w:numId w:val="11"/>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предложения </w:t>
      </w:r>
      <w:r w:rsidR="00EE6FC6" w:rsidRPr="002A3CD2">
        <w:rPr>
          <w:rFonts w:ascii="Times New Roman" w:hAnsi="Times New Roman"/>
          <w:snapToGrid w:val="0"/>
          <w:sz w:val="24"/>
          <w:szCs w:val="24"/>
        </w:rPr>
        <w:t>руководителя</w:t>
      </w:r>
      <w:r w:rsidR="004A7844" w:rsidRPr="002A3CD2">
        <w:rPr>
          <w:rFonts w:ascii="Times New Roman" w:hAnsi="Times New Roman"/>
          <w:snapToGrid w:val="0"/>
          <w:sz w:val="24"/>
          <w:szCs w:val="24"/>
        </w:rPr>
        <w:t xml:space="preserve"> учреждения об участии учреждения в других юридических лицах, в том числе о внесении денежных средств и иного имущества в уставный (складочный) капитал других юридических лиц или передаче такого имущества иным образом другим юридическим лицам, в качестве </w:t>
      </w:r>
      <w:r w:rsidR="00194E60" w:rsidRPr="002A3CD2">
        <w:rPr>
          <w:rFonts w:ascii="Times New Roman" w:hAnsi="Times New Roman"/>
          <w:snapToGrid w:val="0"/>
          <w:sz w:val="24"/>
          <w:szCs w:val="24"/>
        </w:rPr>
        <w:t>Учредителя</w:t>
      </w:r>
      <w:r w:rsidR="004A7844" w:rsidRPr="002A3CD2">
        <w:rPr>
          <w:rFonts w:ascii="Times New Roman" w:hAnsi="Times New Roman"/>
          <w:snapToGrid w:val="0"/>
          <w:sz w:val="24"/>
          <w:szCs w:val="24"/>
        </w:rPr>
        <w:t xml:space="preserve"> или участника;</w:t>
      </w:r>
    </w:p>
    <w:p w:rsidR="004A7844" w:rsidRPr="002A3CD2" w:rsidRDefault="00DD5630" w:rsidP="009B548E">
      <w:pPr>
        <w:pStyle w:val="a5"/>
        <w:numPr>
          <w:ilvl w:val="0"/>
          <w:numId w:val="11"/>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проект плана финансово-хозяйственной деятельности учреждения;</w:t>
      </w:r>
    </w:p>
    <w:p w:rsidR="004A7844" w:rsidRPr="002A3CD2" w:rsidRDefault="00DD5630" w:rsidP="009B548E">
      <w:pPr>
        <w:pStyle w:val="a5"/>
        <w:numPr>
          <w:ilvl w:val="0"/>
          <w:numId w:val="11"/>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по представлению </w:t>
      </w:r>
      <w:r w:rsidR="00EE6FC6" w:rsidRPr="002A3CD2">
        <w:rPr>
          <w:rFonts w:ascii="Times New Roman" w:hAnsi="Times New Roman"/>
          <w:snapToGrid w:val="0"/>
          <w:sz w:val="24"/>
          <w:szCs w:val="24"/>
        </w:rPr>
        <w:t>руководителя</w:t>
      </w:r>
      <w:r w:rsidR="004A7844" w:rsidRPr="002A3CD2">
        <w:rPr>
          <w:rFonts w:ascii="Times New Roman" w:hAnsi="Times New Roman"/>
          <w:snapToGrid w:val="0"/>
          <w:sz w:val="24"/>
          <w:szCs w:val="24"/>
        </w:rPr>
        <w:t xml:space="preserve"> учреждения проекты отчетов о деятельности учреждения и об использовании его имущества, об исполнении плана его финансово-хозяйственной деятельности, годовую бухгалтерскую отчетность учреждения;</w:t>
      </w:r>
    </w:p>
    <w:p w:rsidR="004A7844" w:rsidRPr="002A3CD2" w:rsidRDefault="00DD5630" w:rsidP="009B548E">
      <w:pPr>
        <w:pStyle w:val="a5"/>
        <w:numPr>
          <w:ilvl w:val="0"/>
          <w:numId w:val="11"/>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предложения </w:t>
      </w:r>
      <w:r w:rsidR="00EE6FC6" w:rsidRPr="002A3CD2">
        <w:rPr>
          <w:rFonts w:ascii="Times New Roman" w:hAnsi="Times New Roman"/>
          <w:snapToGrid w:val="0"/>
          <w:sz w:val="24"/>
          <w:szCs w:val="24"/>
        </w:rPr>
        <w:t>руководителя</w:t>
      </w:r>
      <w:r w:rsidR="004A7844" w:rsidRPr="002A3CD2">
        <w:rPr>
          <w:rFonts w:ascii="Times New Roman" w:hAnsi="Times New Roman"/>
          <w:snapToGrid w:val="0"/>
          <w:sz w:val="24"/>
          <w:szCs w:val="24"/>
        </w:rPr>
        <w:t xml:space="preserve"> учреждения о совершении сделок по распоряжению имуществом, которым учреждение не вправе распоряжаться самостоятельно;</w:t>
      </w:r>
    </w:p>
    <w:p w:rsidR="004A7844" w:rsidRPr="002A3CD2" w:rsidRDefault="00DD5630" w:rsidP="009B548E">
      <w:pPr>
        <w:pStyle w:val="a5"/>
        <w:numPr>
          <w:ilvl w:val="0"/>
          <w:numId w:val="11"/>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предложения </w:t>
      </w:r>
      <w:r w:rsidR="00EE6FC6" w:rsidRPr="002A3CD2">
        <w:rPr>
          <w:rFonts w:ascii="Times New Roman" w:hAnsi="Times New Roman"/>
          <w:snapToGrid w:val="0"/>
          <w:sz w:val="24"/>
          <w:szCs w:val="24"/>
        </w:rPr>
        <w:t>руководителя</w:t>
      </w:r>
      <w:r w:rsidR="004A7844" w:rsidRPr="002A3CD2">
        <w:rPr>
          <w:rFonts w:ascii="Times New Roman" w:hAnsi="Times New Roman"/>
          <w:snapToGrid w:val="0"/>
          <w:sz w:val="24"/>
          <w:szCs w:val="24"/>
        </w:rPr>
        <w:t xml:space="preserve"> учреждения о совершении крупных сделок;</w:t>
      </w:r>
    </w:p>
    <w:p w:rsidR="004A7844" w:rsidRPr="002A3CD2" w:rsidRDefault="00DD5630" w:rsidP="009B548E">
      <w:pPr>
        <w:pStyle w:val="a5"/>
        <w:numPr>
          <w:ilvl w:val="0"/>
          <w:numId w:val="11"/>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предложения </w:t>
      </w:r>
      <w:r w:rsidR="00EE6FC6" w:rsidRPr="002A3CD2">
        <w:rPr>
          <w:rFonts w:ascii="Times New Roman" w:hAnsi="Times New Roman"/>
          <w:snapToGrid w:val="0"/>
          <w:sz w:val="24"/>
          <w:szCs w:val="24"/>
        </w:rPr>
        <w:t>руководителя</w:t>
      </w:r>
      <w:r w:rsidR="004A7844" w:rsidRPr="002A3CD2">
        <w:rPr>
          <w:rFonts w:ascii="Times New Roman" w:hAnsi="Times New Roman"/>
          <w:snapToGrid w:val="0"/>
          <w:sz w:val="24"/>
          <w:szCs w:val="24"/>
        </w:rPr>
        <w:t xml:space="preserve"> учреждения о совершении сделок, в совершении которых имеется заинтересованность;</w:t>
      </w:r>
    </w:p>
    <w:p w:rsidR="004A7844" w:rsidRPr="002A3CD2" w:rsidRDefault="00DD5630" w:rsidP="009B548E">
      <w:pPr>
        <w:pStyle w:val="a5"/>
        <w:numPr>
          <w:ilvl w:val="0"/>
          <w:numId w:val="11"/>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предложения руководителя учреждения о выборе кредитных организаций, в которых учреждение может открыть банковские счета;</w:t>
      </w:r>
    </w:p>
    <w:p w:rsidR="004A7844" w:rsidRPr="002A3CD2" w:rsidRDefault="00DD5630" w:rsidP="009B548E">
      <w:pPr>
        <w:pStyle w:val="a5"/>
        <w:numPr>
          <w:ilvl w:val="0"/>
          <w:numId w:val="11"/>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вопросы проведения аудита годовой бухгалтерской отчетности учреждения и утверждения аудиторской организации;</w:t>
      </w:r>
    </w:p>
    <w:p w:rsidR="008C0154" w:rsidRPr="002A3CD2" w:rsidRDefault="00DD5630" w:rsidP="008C0154">
      <w:pPr>
        <w:pStyle w:val="a5"/>
        <w:numPr>
          <w:ilvl w:val="0"/>
          <w:numId w:val="11"/>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вопрос об утверждении положения о закупке товаров, работ, услуг для нужд учреждения и о внесении изменений в него.</w:t>
      </w:r>
    </w:p>
    <w:p w:rsidR="008C0154" w:rsidRPr="002A3CD2" w:rsidRDefault="00DD5630" w:rsidP="008C0154">
      <w:pPr>
        <w:pStyle w:val="a5"/>
        <w:numPr>
          <w:ilvl w:val="0"/>
          <w:numId w:val="1"/>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8C0154" w:rsidRPr="002A3CD2">
        <w:rPr>
          <w:rFonts w:ascii="Times New Roman" w:hAnsi="Times New Roman"/>
          <w:snapToGrid w:val="0"/>
          <w:sz w:val="24"/>
          <w:szCs w:val="24"/>
        </w:rPr>
        <w:t>Заседания наблюдательного совета учреждения проводится по мере необходимости, но не реже одного раза в квартал.</w:t>
      </w:r>
    </w:p>
    <w:p w:rsidR="000553AA" w:rsidRPr="002A3CD2" w:rsidRDefault="00DD5630" w:rsidP="000553AA">
      <w:pPr>
        <w:pStyle w:val="a5"/>
        <w:numPr>
          <w:ilvl w:val="0"/>
          <w:numId w:val="1"/>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lastRenderedPageBreak/>
        <w:t xml:space="preserve"> </w:t>
      </w:r>
      <w:r w:rsidR="008C0154" w:rsidRPr="002A3CD2">
        <w:rPr>
          <w:rFonts w:ascii="Times New Roman" w:hAnsi="Times New Roman"/>
          <w:snapToGrid w:val="0"/>
          <w:sz w:val="24"/>
          <w:szCs w:val="24"/>
        </w:rPr>
        <w:t xml:space="preserve">Заседание наблюдательного совета учреждения </w:t>
      </w:r>
      <w:r w:rsidR="008C0154" w:rsidRPr="002A3CD2">
        <w:rPr>
          <w:rFonts w:ascii="Times New Roman" w:hAnsi="Times New Roman"/>
          <w:sz w:val="24"/>
          <w:szCs w:val="24"/>
        </w:rPr>
        <w:t>созывается его председателем по собственной инициативе, по требованию учредителя учреждения, члена наблюдательного совета учреждения или руководителя учреждения.</w:t>
      </w:r>
    </w:p>
    <w:p w:rsidR="000553AA" w:rsidRPr="002A3CD2" w:rsidRDefault="000553AA" w:rsidP="000553AA">
      <w:pPr>
        <w:pStyle w:val="a5"/>
        <w:numPr>
          <w:ilvl w:val="0"/>
          <w:numId w:val="1"/>
        </w:numPr>
        <w:spacing w:after="0" w:line="240" w:lineRule="auto"/>
        <w:ind w:left="0" w:firstLine="709"/>
        <w:jc w:val="both"/>
        <w:rPr>
          <w:rFonts w:ascii="Times New Roman" w:hAnsi="Times New Roman"/>
          <w:snapToGrid w:val="0"/>
          <w:sz w:val="24"/>
          <w:szCs w:val="24"/>
        </w:rPr>
      </w:pPr>
      <w:r w:rsidRPr="002A3CD2">
        <w:rPr>
          <w:rFonts w:ascii="Times New Roman" w:hAnsi="Times New Roman"/>
          <w:sz w:val="24"/>
          <w:szCs w:val="24"/>
        </w:rPr>
        <w:t xml:space="preserve"> П</w:t>
      </w:r>
      <w:r w:rsidR="008C0154" w:rsidRPr="002A3CD2">
        <w:rPr>
          <w:rFonts w:ascii="Times New Roman" w:hAnsi="Times New Roman"/>
          <w:sz w:val="24"/>
          <w:szCs w:val="24"/>
        </w:rPr>
        <w:t xml:space="preserve">орядок и сроки подготовки, созыва и проведения заседаний наблюдательного совета учреждения определяются </w:t>
      </w:r>
      <w:r w:rsidRPr="002A3CD2">
        <w:rPr>
          <w:rFonts w:ascii="Times New Roman" w:hAnsi="Times New Roman"/>
          <w:sz w:val="24"/>
          <w:szCs w:val="24"/>
        </w:rPr>
        <w:t xml:space="preserve"> настоящим Уставом.</w:t>
      </w:r>
    </w:p>
    <w:p w:rsidR="000553AA" w:rsidRPr="002A3CD2" w:rsidRDefault="00DD5630" w:rsidP="000553AA">
      <w:pPr>
        <w:pStyle w:val="a5"/>
        <w:numPr>
          <w:ilvl w:val="0"/>
          <w:numId w:val="1"/>
        </w:numPr>
        <w:spacing w:after="0" w:line="240" w:lineRule="auto"/>
        <w:ind w:left="0" w:firstLine="709"/>
        <w:jc w:val="both"/>
        <w:rPr>
          <w:rFonts w:ascii="Times New Roman" w:hAnsi="Times New Roman"/>
          <w:snapToGrid w:val="0"/>
          <w:sz w:val="24"/>
          <w:szCs w:val="24"/>
        </w:rPr>
      </w:pPr>
      <w:r>
        <w:rPr>
          <w:rFonts w:ascii="Times New Roman" w:hAnsi="Times New Roman"/>
          <w:sz w:val="24"/>
          <w:szCs w:val="24"/>
        </w:rPr>
        <w:t xml:space="preserve"> </w:t>
      </w:r>
      <w:r w:rsidR="000553AA" w:rsidRPr="002A3CD2">
        <w:rPr>
          <w:rFonts w:ascii="Times New Roman" w:hAnsi="Times New Roman"/>
          <w:sz w:val="24"/>
          <w:szCs w:val="24"/>
        </w:rPr>
        <w:t>В заседании наблюдательного совета учреждения вправе участвовать руководитель учреждения. Иные приглашенные председателем наблюдательного совета учреждения лица могут участвовать в заседании наблюдательного совета учреждения, если против их присутствия не возражает более чем одна треть от общего числа членов наблюдательного совета учреждения.</w:t>
      </w:r>
    </w:p>
    <w:p w:rsidR="000553AA" w:rsidRPr="002A3CD2" w:rsidRDefault="00DD5630" w:rsidP="000553AA">
      <w:pPr>
        <w:pStyle w:val="a5"/>
        <w:numPr>
          <w:ilvl w:val="0"/>
          <w:numId w:val="1"/>
        </w:numPr>
        <w:spacing w:after="0" w:line="240" w:lineRule="auto"/>
        <w:ind w:left="0" w:firstLine="709"/>
        <w:jc w:val="both"/>
        <w:rPr>
          <w:rFonts w:ascii="Times New Roman" w:hAnsi="Times New Roman"/>
          <w:snapToGrid w:val="0"/>
          <w:sz w:val="24"/>
          <w:szCs w:val="24"/>
        </w:rPr>
      </w:pPr>
      <w:r>
        <w:rPr>
          <w:rFonts w:ascii="Times New Roman" w:hAnsi="Times New Roman"/>
          <w:sz w:val="24"/>
          <w:szCs w:val="24"/>
        </w:rPr>
        <w:t xml:space="preserve"> </w:t>
      </w:r>
      <w:r w:rsidR="000553AA" w:rsidRPr="002A3CD2">
        <w:rPr>
          <w:rFonts w:ascii="Times New Roman" w:hAnsi="Times New Roman"/>
          <w:sz w:val="24"/>
          <w:szCs w:val="24"/>
        </w:rPr>
        <w:t>Каждый член наблюдательного совета учреждения имеет при голосовании один голос. В случае равенства голосов решающим является голос председателя наблюдательного совета учреждения.</w:t>
      </w:r>
    </w:p>
    <w:p w:rsidR="008C0154" w:rsidRPr="002A3CD2" w:rsidRDefault="00DD5630" w:rsidP="000553AA">
      <w:pPr>
        <w:pStyle w:val="a5"/>
        <w:numPr>
          <w:ilvl w:val="0"/>
          <w:numId w:val="1"/>
        </w:numPr>
        <w:spacing w:after="0" w:line="240" w:lineRule="auto"/>
        <w:ind w:left="0" w:firstLine="709"/>
        <w:jc w:val="both"/>
        <w:rPr>
          <w:rFonts w:ascii="Times New Roman" w:hAnsi="Times New Roman"/>
          <w:snapToGrid w:val="0"/>
          <w:sz w:val="24"/>
          <w:szCs w:val="24"/>
        </w:rPr>
      </w:pPr>
      <w:r>
        <w:rPr>
          <w:rFonts w:ascii="Times New Roman" w:hAnsi="Times New Roman"/>
          <w:sz w:val="24"/>
          <w:szCs w:val="24"/>
        </w:rPr>
        <w:t xml:space="preserve"> </w:t>
      </w:r>
      <w:r w:rsidR="000553AA" w:rsidRPr="002A3CD2">
        <w:rPr>
          <w:rFonts w:ascii="Times New Roman" w:hAnsi="Times New Roman"/>
          <w:sz w:val="24"/>
          <w:szCs w:val="24"/>
        </w:rPr>
        <w:t>Первое заседание наблюдательного совета учреждения после его создания, а также первое заседание нового состава наблюдательного совета учреждения созывается по требованию учредителя учреждения. До избрания председателя наблюдательного совета автономного учреждения на таком заседании председательствует старший по возрасту член наблюдательного совета учреждения, за исключением представителя работников учреждения.</w:t>
      </w:r>
    </w:p>
    <w:p w:rsidR="004A7844" w:rsidRPr="002A3CD2" w:rsidRDefault="00DD5630" w:rsidP="009B548E">
      <w:pPr>
        <w:pStyle w:val="a5"/>
        <w:numPr>
          <w:ilvl w:val="0"/>
          <w:numId w:val="1"/>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Управляющий совет учреждения  является высшим органом самоуправления учреждения. Это коллегиальный орган самоуправления, который формируется в соответствии с локальным актом учреждения. В его состав входят:</w:t>
      </w:r>
    </w:p>
    <w:p w:rsidR="004A7844" w:rsidRPr="002A3CD2" w:rsidRDefault="00DD5630" w:rsidP="009B548E">
      <w:pPr>
        <w:pStyle w:val="a5"/>
        <w:numPr>
          <w:ilvl w:val="0"/>
          <w:numId w:val="5"/>
        </w:numPr>
        <w:tabs>
          <w:tab w:val="left" w:pos="709"/>
        </w:tabs>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родители (законные представители) воспитанников;</w:t>
      </w:r>
    </w:p>
    <w:p w:rsidR="004A7844" w:rsidRPr="002A3CD2" w:rsidRDefault="00DD5630" w:rsidP="009B548E">
      <w:pPr>
        <w:pStyle w:val="a5"/>
        <w:numPr>
          <w:ilvl w:val="0"/>
          <w:numId w:val="5"/>
        </w:numPr>
        <w:tabs>
          <w:tab w:val="left" w:pos="709"/>
        </w:tabs>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работники учреждения;</w:t>
      </w:r>
    </w:p>
    <w:p w:rsidR="00EB479E" w:rsidRPr="002A3CD2" w:rsidRDefault="00DD5630" w:rsidP="009B548E">
      <w:pPr>
        <w:pStyle w:val="a5"/>
        <w:numPr>
          <w:ilvl w:val="0"/>
          <w:numId w:val="5"/>
        </w:numPr>
        <w:tabs>
          <w:tab w:val="left" w:pos="709"/>
        </w:tabs>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EB479E" w:rsidRPr="002A3CD2">
        <w:rPr>
          <w:rFonts w:ascii="Times New Roman" w:hAnsi="Times New Roman"/>
          <w:snapToGrid w:val="0"/>
          <w:sz w:val="24"/>
          <w:szCs w:val="24"/>
        </w:rPr>
        <w:t>профсоюз;</w:t>
      </w:r>
    </w:p>
    <w:p w:rsidR="004A7844" w:rsidRPr="002A3CD2" w:rsidRDefault="00844B6C" w:rsidP="009B548E">
      <w:pPr>
        <w:pStyle w:val="a5"/>
        <w:numPr>
          <w:ilvl w:val="0"/>
          <w:numId w:val="5"/>
        </w:numPr>
        <w:tabs>
          <w:tab w:val="left" w:pos="709"/>
        </w:tabs>
        <w:spacing w:after="0" w:line="240" w:lineRule="auto"/>
        <w:ind w:left="0" w:firstLine="709"/>
        <w:jc w:val="both"/>
        <w:rPr>
          <w:rFonts w:ascii="Times New Roman" w:hAnsi="Times New Roman"/>
          <w:snapToGrid w:val="0"/>
          <w:sz w:val="24"/>
          <w:szCs w:val="24"/>
        </w:rPr>
      </w:pPr>
      <w:r w:rsidRPr="002A3CD2">
        <w:rPr>
          <w:rFonts w:ascii="Times New Roman" w:hAnsi="Times New Roman"/>
          <w:snapToGrid w:val="0"/>
          <w:sz w:val="24"/>
          <w:szCs w:val="24"/>
        </w:rPr>
        <w:t xml:space="preserve"> заведующий учреждением</w:t>
      </w:r>
      <w:r w:rsidR="004A7844" w:rsidRPr="002A3CD2">
        <w:rPr>
          <w:rFonts w:ascii="Times New Roman" w:hAnsi="Times New Roman"/>
          <w:snapToGrid w:val="0"/>
          <w:sz w:val="24"/>
          <w:szCs w:val="24"/>
        </w:rPr>
        <w:t xml:space="preserve"> (входит в состав по должности);</w:t>
      </w:r>
    </w:p>
    <w:p w:rsidR="004A7844" w:rsidRPr="002A3CD2" w:rsidRDefault="00DD5630" w:rsidP="009B548E">
      <w:pPr>
        <w:pStyle w:val="a5"/>
        <w:numPr>
          <w:ilvl w:val="0"/>
          <w:numId w:val="5"/>
        </w:numPr>
        <w:tabs>
          <w:tab w:val="left" w:pos="709"/>
        </w:tabs>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представитель </w:t>
      </w:r>
      <w:r w:rsidR="00194E60" w:rsidRPr="002A3CD2">
        <w:rPr>
          <w:rFonts w:ascii="Times New Roman" w:hAnsi="Times New Roman"/>
          <w:snapToGrid w:val="0"/>
          <w:sz w:val="24"/>
          <w:szCs w:val="24"/>
        </w:rPr>
        <w:t>Учредителя</w:t>
      </w:r>
      <w:r w:rsidR="004A7844" w:rsidRPr="002A3CD2">
        <w:rPr>
          <w:rFonts w:ascii="Times New Roman" w:hAnsi="Times New Roman"/>
          <w:snapToGrid w:val="0"/>
          <w:sz w:val="24"/>
          <w:szCs w:val="24"/>
        </w:rPr>
        <w:t xml:space="preserve">, назначаемый органом местного самоуправления (или по его полномочию приказом управления образования администрации города Покачи). </w:t>
      </w:r>
    </w:p>
    <w:p w:rsidR="004A7844" w:rsidRPr="002A3CD2" w:rsidRDefault="004A7844" w:rsidP="009B548E">
      <w:pPr>
        <w:tabs>
          <w:tab w:val="left" w:pos="570"/>
        </w:tabs>
        <w:spacing w:after="0" w:line="240" w:lineRule="auto"/>
        <w:ind w:firstLine="709"/>
        <w:contextualSpacing/>
        <w:jc w:val="both"/>
        <w:rPr>
          <w:rFonts w:ascii="Times New Roman" w:hAnsi="Times New Roman"/>
          <w:snapToGrid w:val="0"/>
          <w:sz w:val="24"/>
          <w:szCs w:val="24"/>
        </w:rPr>
      </w:pPr>
      <w:r w:rsidRPr="002A3CD2">
        <w:rPr>
          <w:rFonts w:ascii="Times New Roman" w:hAnsi="Times New Roman"/>
          <w:snapToGrid w:val="0"/>
          <w:sz w:val="24"/>
          <w:szCs w:val="24"/>
        </w:rPr>
        <w:t>По решению управляющего совета учреждения в его состав также могут быть приглашены и включены граждане, чья профессиональная деятельность и (или) общественная деятельность, знания, возможности, опыт могут позитивным образом содействовать функционированию и развитию учреждения (далее - кооптированные члены).</w:t>
      </w:r>
    </w:p>
    <w:p w:rsidR="004A7844" w:rsidRPr="002A3CD2" w:rsidRDefault="00DD5630" w:rsidP="009B548E">
      <w:pPr>
        <w:pStyle w:val="a5"/>
        <w:numPr>
          <w:ilvl w:val="0"/>
          <w:numId w:val="1"/>
        </w:numPr>
        <w:tabs>
          <w:tab w:val="left" w:pos="570"/>
        </w:tabs>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Общая численность управляющего совета учреждения </w:t>
      </w:r>
      <w:proofErr w:type="gramStart"/>
      <w:r w:rsidR="0030431C" w:rsidRPr="002A3CD2">
        <w:rPr>
          <w:rFonts w:ascii="Times New Roman" w:hAnsi="Times New Roman"/>
          <w:snapToGrid w:val="0"/>
          <w:sz w:val="24"/>
          <w:szCs w:val="24"/>
        </w:rPr>
        <w:t>–н</w:t>
      </w:r>
      <w:proofErr w:type="gramEnd"/>
      <w:r w:rsidR="0030431C" w:rsidRPr="002A3CD2">
        <w:rPr>
          <w:rFonts w:ascii="Times New Roman" w:hAnsi="Times New Roman"/>
          <w:snapToGrid w:val="0"/>
          <w:sz w:val="24"/>
          <w:szCs w:val="24"/>
        </w:rPr>
        <w:t xml:space="preserve">е менее </w:t>
      </w:r>
      <w:r w:rsidR="004A7844" w:rsidRPr="002A3CD2">
        <w:rPr>
          <w:rFonts w:ascii="Times New Roman" w:hAnsi="Times New Roman"/>
          <w:snapToGrid w:val="0"/>
          <w:sz w:val="24"/>
          <w:szCs w:val="24"/>
        </w:rPr>
        <w:t>11 человек.</w:t>
      </w:r>
    </w:p>
    <w:p w:rsidR="004A7844" w:rsidRPr="002A3CD2" w:rsidRDefault="00DD5630" w:rsidP="009B548E">
      <w:pPr>
        <w:pStyle w:val="a5"/>
        <w:numPr>
          <w:ilvl w:val="0"/>
          <w:numId w:val="1"/>
        </w:numPr>
        <w:tabs>
          <w:tab w:val="left" w:pos="709"/>
        </w:tabs>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Заседания управляющего совета учреждения проводятся по мере необходимости, но не реже одного раза в квартал.</w:t>
      </w:r>
    </w:p>
    <w:p w:rsidR="004A7844" w:rsidRPr="002A3CD2" w:rsidRDefault="00DD5630" w:rsidP="009B548E">
      <w:pPr>
        <w:pStyle w:val="a5"/>
        <w:numPr>
          <w:ilvl w:val="0"/>
          <w:numId w:val="1"/>
        </w:numPr>
        <w:tabs>
          <w:tab w:val="left" w:pos="709"/>
        </w:tabs>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Управляющий совет учреждения имеет управленческие полномочия по решению ряда важных вопросов функционирования и развития учреждения, определенных настоящим Уставом. Заседания управляющего совета правомочно, если на нем присутствуют не менее половины от числа членов управляющего совета. Решения управляющего совета принимаются простым большинством голосов членов управляющего совета, присутствующих на заседании. При равном количестве голосов решающим является голос председателя управляющего совета.</w:t>
      </w:r>
    </w:p>
    <w:p w:rsidR="004A7844" w:rsidRPr="002A3CD2" w:rsidRDefault="00DD5630" w:rsidP="009B548E">
      <w:pPr>
        <w:pStyle w:val="a5"/>
        <w:numPr>
          <w:ilvl w:val="0"/>
          <w:numId w:val="1"/>
        </w:numPr>
        <w:tabs>
          <w:tab w:val="left" w:pos="709"/>
        </w:tabs>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Основными задачами управляющего совета учреждения являются:</w:t>
      </w:r>
    </w:p>
    <w:p w:rsidR="004A7844" w:rsidRPr="002A3CD2" w:rsidRDefault="00DD5630" w:rsidP="009B548E">
      <w:pPr>
        <w:pStyle w:val="a5"/>
        <w:numPr>
          <w:ilvl w:val="0"/>
          <w:numId w:val="6"/>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определение основных направлений работы учреждения;</w:t>
      </w:r>
    </w:p>
    <w:p w:rsidR="004A7844" w:rsidRPr="002A3CD2" w:rsidRDefault="00DD5630" w:rsidP="009B548E">
      <w:pPr>
        <w:pStyle w:val="a5"/>
        <w:numPr>
          <w:ilvl w:val="0"/>
          <w:numId w:val="6"/>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повышение качества общего образования, участие общественности в оценке качества образовательной деятельности учреждения;</w:t>
      </w:r>
    </w:p>
    <w:p w:rsidR="004A7844" w:rsidRPr="002A3CD2" w:rsidRDefault="00DD5630" w:rsidP="009B548E">
      <w:pPr>
        <w:pStyle w:val="a5"/>
        <w:numPr>
          <w:ilvl w:val="0"/>
          <w:numId w:val="6"/>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повышение эффективности финансово-экономической деятельности учреждения, системы мер стимулирования труда работников;</w:t>
      </w:r>
    </w:p>
    <w:p w:rsidR="004A7844" w:rsidRPr="002A3CD2" w:rsidRDefault="00DD5630" w:rsidP="009B548E">
      <w:pPr>
        <w:pStyle w:val="a5"/>
        <w:numPr>
          <w:ilvl w:val="0"/>
          <w:numId w:val="6"/>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содействие созданию в учреждении оптимальных и безопасных условий и форм организации образовательного процесса.</w:t>
      </w:r>
    </w:p>
    <w:p w:rsidR="004A7844" w:rsidRPr="002A3CD2" w:rsidRDefault="00DD5630" w:rsidP="009B548E">
      <w:pPr>
        <w:pStyle w:val="a5"/>
        <w:numPr>
          <w:ilvl w:val="0"/>
          <w:numId w:val="1"/>
        </w:numPr>
        <w:tabs>
          <w:tab w:val="left" w:pos="709"/>
        </w:tabs>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Управляющий совет учреждения имеет следующие полномочия и осуществляет следующие функции:</w:t>
      </w:r>
    </w:p>
    <w:p w:rsidR="004A7844" w:rsidRPr="002A3CD2" w:rsidRDefault="00DD5630" w:rsidP="009B548E">
      <w:pPr>
        <w:pStyle w:val="a5"/>
        <w:numPr>
          <w:ilvl w:val="0"/>
          <w:numId w:val="7"/>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lastRenderedPageBreak/>
        <w:t xml:space="preserve"> </w:t>
      </w:r>
      <w:r w:rsidR="004A7844" w:rsidRPr="002A3CD2">
        <w:rPr>
          <w:rFonts w:ascii="Times New Roman" w:hAnsi="Times New Roman"/>
          <w:snapToGrid w:val="0"/>
          <w:sz w:val="24"/>
          <w:szCs w:val="24"/>
        </w:rPr>
        <w:t xml:space="preserve">согласовывает по представлению </w:t>
      </w:r>
      <w:r w:rsidR="00EE6FC6" w:rsidRPr="002A3CD2">
        <w:rPr>
          <w:rFonts w:ascii="Times New Roman" w:hAnsi="Times New Roman"/>
          <w:snapToGrid w:val="0"/>
          <w:sz w:val="24"/>
          <w:szCs w:val="24"/>
        </w:rPr>
        <w:t>руководителя</w:t>
      </w:r>
      <w:r w:rsidR="004A7844" w:rsidRPr="002A3CD2">
        <w:rPr>
          <w:rFonts w:ascii="Times New Roman" w:hAnsi="Times New Roman"/>
          <w:snapToGrid w:val="0"/>
          <w:sz w:val="24"/>
          <w:szCs w:val="24"/>
        </w:rPr>
        <w:t xml:space="preserve"> учреждения:</w:t>
      </w:r>
    </w:p>
    <w:p w:rsidR="004A7844" w:rsidRPr="002A3CD2" w:rsidRDefault="00834F50" w:rsidP="009B548E">
      <w:pPr>
        <w:spacing w:after="0" w:line="240" w:lineRule="auto"/>
        <w:ind w:firstLine="709"/>
        <w:jc w:val="both"/>
        <w:rPr>
          <w:rFonts w:ascii="Times New Roman" w:hAnsi="Times New Roman"/>
          <w:snapToGrid w:val="0"/>
          <w:sz w:val="24"/>
          <w:szCs w:val="24"/>
        </w:rPr>
      </w:pPr>
      <w:r w:rsidRPr="002A3CD2">
        <w:rPr>
          <w:rFonts w:ascii="Times New Roman" w:hAnsi="Times New Roman"/>
          <w:snapToGrid w:val="0"/>
          <w:sz w:val="24"/>
          <w:szCs w:val="24"/>
        </w:rPr>
        <w:t>а)</w:t>
      </w:r>
      <w:r w:rsidR="00DD5630">
        <w:rPr>
          <w:rFonts w:ascii="Times New Roman" w:hAnsi="Times New Roman"/>
          <w:snapToGrid w:val="0"/>
          <w:sz w:val="24"/>
          <w:szCs w:val="24"/>
        </w:rPr>
        <w:t xml:space="preserve"> </w:t>
      </w:r>
      <w:r w:rsidR="004A7844" w:rsidRPr="002A3CD2">
        <w:rPr>
          <w:rFonts w:ascii="Times New Roman" w:hAnsi="Times New Roman"/>
          <w:snapToGrid w:val="0"/>
          <w:sz w:val="24"/>
          <w:szCs w:val="24"/>
        </w:rPr>
        <w:t>положение о порядке распределения стимулирующих выплат работникам учреждения;</w:t>
      </w:r>
    </w:p>
    <w:p w:rsidR="004A7844" w:rsidRPr="002A3CD2" w:rsidRDefault="00834F50" w:rsidP="009B548E">
      <w:pPr>
        <w:pStyle w:val="a5"/>
        <w:autoSpaceDE w:val="0"/>
        <w:autoSpaceDN w:val="0"/>
        <w:adjustRightInd w:val="0"/>
        <w:spacing w:after="0" w:line="240" w:lineRule="auto"/>
        <w:ind w:left="0" w:firstLine="709"/>
        <w:jc w:val="both"/>
        <w:rPr>
          <w:rFonts w:ascii="Times New Roman" w:hAnsi="Times New Roman"/>
          <w:sz w:val="24"/>
          <w:szCs w:val="24"/>
        </w:rPr>
      </w:pPr>
      <w:r w:rsidRPr="002A3CD2">
        <w:rPr>
          <w:rFonts w:ascii="Times New Roman" w:hAnsi="Times New Roman"/>
          <w:snapToGrid w:val="0"/>
          <w:sz w:val="24"/>
          <w:szCs w:val="24"/>
        </w:rPr>
        <w:t>б)</w:t>
      </w:r>
      <w:r w:rsidR="00DD5630">
        <w:rPr>
          <w:rFonts w:ascii="Times New Roman" w:hAnsi="Times New Roman"/>
          <w:snapToGrid w:val="0"/>
          <w:sz w:val="24"/>
          <w:szCs w:val="24"/>
        </w:rPr>
        <w:t xml:space="preserve"> </w:t>
      </w:r>
      <w:r w:rsidR="004A7844" w:rsidRPr="002A3CD2">
        <w:rPr>
          <w:rFonts w:ascii="Times New Roman" w:hAnsi="Times New Roman"/>
          <w:snapToGrid w:val="0"/>
          <w:sz w:val="24"/>
          <w:szCs w:val="24"/>
        </w:rPr>
        <w:t>вариативную часть</w:t>
      </w:r>
      <w:r w:rsidR="004A7844" w:rsidRPr="002A3CD2">
        <w:rPr>
          <w:rFonts w:ascii="Times New Roman" w:hAnsi="Times New Roman"/>
          <w:sz w:val="24"/>
          <w:szCs w:val="24"/>
        </w:rPr>
        <w:t xml:space="preserve"> учебного плана и профили обучения;</w:t>
      </w:r>
    </w:p>
    <w:p w:rsidR="004A7844" w:rsidRPr="002A3CD2" w:rsidRDefault="00834F50" w:rsidP="009B548E">
      <w:pPr>
        <w:pStyle w:val="a5"/>
        <w:autoSpaceDE w:val="0"/>
        <w:autoSpaceDN w:val="0"/>
        <w:adjustRightInd w:val="0"/>
        <w:spacing w:after="0" w:line="240" w:lineRule="auto"/>
        <w:ind w:left="0" w:firstLine="709"/>
        <w:jc w:val="both"/>
        <w:rPr>
          <w:rFonts w:ascii="Times New Roman" w:hAnsi="Times New Roman"/>
          <w:sz w:val="24"/>
          <w:szCs w:val="24"/>
        </w:rPr>
      </w:pPr>
      <w:r w:rsidRPr="002A3CD2">
        <w:rPr>
          <w:rFonts w:ascii="Times New Roman" w:hAnsi="Times New Roman"/>
          <w:sz w:val="24"/>
          <w:szCs w:val="24"/>
        </w:rPr>
        <w:t>в)</w:t>
      </w:r>
      <w:r w:rsidR="00DD5630">
        <w:rPr>
          <w:rFonts w:ascii="Times New Roman" w:hAnsi="Times New Roman"/>
          <w:sz w:val="24"/>
          <w:szCs w:val="24"/>
        </w:rPr>
        <w:t xml:space="preserve"> </w:t>
      </w:r>
      <w:r w:rsidR="004A7844" w:rsidRPr="002A3CD2">
        <w:rPr>
          <w:rFonts w:ascii="Times New Roman" w:hAnsi="Times New Roman"/>
          <w:sz w:val="24"/>
          <w:szCs w:val="24"/>
        </w:rPr>
        <w:t>режим занятий воспитанников по представлению педагогического совета, времени начала и окончания непосредственно образовательной деятельности;</w:t>
      </w:r>
    </w:p>
    <w:p w:rsidR="004A7844" w:rsidRPr="002A3CD2" w:rsidRDefault="00834F50" w:rsidP="009B548E">
      <w:pPr>
        <w:pStyle w:val="a5"/>
        <w:spacing w:after="0" w:line="240" w:lineRule="auto"/>
        <w:ind w:left="0" w:firstLine="709"/>
        <w:jc w:val="both"/>
        <w:rPr>
          <w:rFonts w:ascii="Times New Roman" w:hAnsi="Times New Roman"/>
          <w:snapToGrid w:val="0"/>
          <w:sz w:val="24"/>
          <w:szCs w:val="24"/>
        </w:rPr>
      </w:pPr>
      <w:r w:rsidRPr="002A3CD2">
        <w:rPr>
          <w:rFonts w:ascii="Times New Roman" w:hAnsi="Times New Roman"/>
          <w:snapToGrid w:val="0"/>
          <w:sz w:val="24"/>
          <w:szCs w:val="24"/>
        </w:rPr>
        <w:t>г)</w:t>
      </w:r>
      <w:r w:rsidR="00DD5630">
        <w:rPr>
          <w:rFonts w:ascii="Times New Roman" w:hAnsi="Times New Roman"/>
          <w:snapToGrid w:val="0"/>
          <w:sz w:val="24"/>
          <w:szCs w:val="24"/>
        </w:rPr>
        <w:t xml:space="preserve"> </w:t>
      </w:r>
      <w:r w:rsidR="004A7844" w:rsidRPr="002A3CD2">
        <w:rPr>
          <w:rFonts w:ascii="Times New Roman" w:hAnsi="Times New Roman"/>
          <w:snapToGrid w:val="0"/>
          <w:sz w:val="24"/>
          <w:szCs w:val="24"/>
        </w:rPr>
        <w:t>порядок предоставления платных образовательных услуг;</w:t>
      </w:r>
    </w:p>
    <w:p w:rsidR="004A7844" w:rsidRPr="002A3CD2" w:rsidRDefault="00834F50" w:rsidP="009B548E">
      <w:pPr>
        <w:pStyle w:val="a5"/>
        <w:spacing w:after="0" w:line="240" w:lineRule="auto"/>
        <w:ind w:left="0" w:firstLine="709"/>
        <w:jc w:val="both"/>
        <w:rPr>
          <w:rFonts w:ascii="Times New Roman" w:hAnsi="Times New Roman"/>
          <w:snapToGrid w:val="0"/>
          <w:sz w:val="24"/>
          <w:szCs w:val="24"/>
        </w:rPr>
      </w:pPr>
      <w:r w:rsidRPr="002A3CD2">
        <w:rPr>
          <w:rFonts w:ascii="Times New Roman" w:hAnsi="Times New Roman"/>
          <w:snapToGrid w:val="0"/>
          <w:sz w:val="24"/>
          <w:szCs w:val="24"/>
        </w:rPr>
        <w:t>д)</w:t>
      </w:r>
      <w:r w:rsidR="00DD5630">
        <w:rPr>
          <w:rFonts w:ascii="Times New Roman" w:hAnsi="Times New Roman"/>
          <w:snapToGrid w:val="0"/>
          <w:sz w:val="24"/>
          <w:szCs w:val="24"/>
        </w:rPr>
        <w:t xml:space="preserve"> </w:t>
      </w:r>
      <w:r w:rsidR="004A7844" w:rsidRPr="002A3CD2">
        <w:rPr>
          <w:rFonts w:ascii="Times New Roman" w:hAnsi="Times New Roman"/>
          <w:snapToGrid w:val="0"/>
          <w:sz w:val="24"/>
          <w:szCs w:val="24"/>
        </w:rPr>
        <w:t>изменения и (или) дополнение перечня платных образовательных услуг;</w:t>
      </w:r>
    </w:p>
    <w:p w:rsidR="004A7844" w:rsidRPr="002A3CD2" w:rsidRDefault="00834F50" w:rsidP="009B548E">
      <w:pPr>
        <w:spacing w:after="0" w:line="240" w:lineRule="auto"/>
        <w:ind w:firstLine="709"/>
        <w:jc w:val="both"/>
        <w:rPr>
          <w:rFonts w:ascii="Times New Roman" w:hAnsi="Times New Roman"/>
          <w:snapToGrid w:val="0"/>
          <w:sz w:val="24"/>
          <w:szCs w:val="24"/>
        </w:rPr>
      </w:pPr>
      <w:r w:rsidRPr="002A3CD2">
        <w:rPr>
          <w:rFonts w:ascii="Times New Roman" w:hAnsi="Times New Roman"/>
          <w:snapToGrid w:val="0"/>
          <w:sz w:val="24"/>
          <w:szCs w:val="24"/>
        </w:rPr>
        <w:t>е)</w:t>
      </w:r>
      <w:r w:rsidR="00DD5630">
        <w:rPr>
          <w:rFonts w:ascii="Times New Roman" w:hAnsi="Times New Roman"/>
          <w:snapToGrid w:val="0"/>
          <w:sz w:val="24"/>
          <w:szCs w:val="24"/>
        </w:rPr>
        <w:t xml:space="preserve"> </w:t>
      </w:r>
      <w:r w:rsidR="004A7844" w:rsidRPr="002A3CD2">
        <w:rPr>
          <w:rFonts w:ascii="Times New Roman" w:hAnsi="Times New Roman"/>
          <w:snapToGrid w:val="0"/>
          <w:sz w:val="24"/>
          <w:szCs w:val="24"/>
        </w:rPr>
        <w:t>планы и программы материально-технического обеспечения и оснащения образовательного процесса, оборудования помещений учреждения;</w:t>
      </w:r>
    </w:p>
    <w:p w:rsidR="004A7844" w:rsidRPr="002A3CD2" w:rsidRDefault="00834F50" w:rsidP="009B548E">
      <w:pPr>
        <w:pStyle w:val="a5"/>
        <w:spacing w:after="0" w:line="240" w:lineRule="auto"/>
        <w:ind w:left="0" w:firstLine="709"/>
        <w:jc w:val="both"/>
        <w:rPr>
          <w:rFonts w:ascii="Times New Roman" w:hAnsi="Times New Roman"/>
          <w:snapToGrid w:val="0"/>
          <w:sz w:val="24"/>
          <w:szCs w:val="24"/>
        </w:rPr>
      </w:pPr>
      <w:r w:rsidRPr="002A3CD2">
        <w:rPr>
          <w:rFonts w:ascii="Times New Roman" w:hAnsi="Times New Roman"/>
          <w:snapToGrid w:val="0"/>
          <w:sz w:val="24"/>
          <w:szCs w:val="24"/>
        </w:rPr>
        <w:t>ж)</w:t>
      </w:r>
      <w:r w:rsidR="00DD5630">
        <w:rPr>
          <w:rFonts w:ascii="Times New Roman" w:hAnsi="Times New Roman"/>
          <w:snapToGrid w:val="0"/>
          <w:sz w:val="24"/>
          <w:szCs w:val="24"/>
        </w:rPr>
        <w:t xml:space="preserve"> </w:t>
      </w:r>
      <w:r w:rsidR="004A7844" w:rsidRPr="002A3CD2">
        <w:rPr>
          <w:rFonts w:ascii="Times New Roman" w:hAnsi="Times New Roman"/>
          <w:snapToGrid w:val="0"/>
          <w:sz w:val="24"/>
          <w:szCs w:val="24"/>
        </w:rPr>
        <w:t>список литературы и учебных пособий в соответствии с утвержденным федеральным перечнем литературы и учебных пособий, рекомендованных или допущенных к использованию в образовательном процессе;</w:t>
      </w:r>
    </w:p>
    <w:p w:rsidR="004A7844" w:rsidRPr="002A3CD2" w:rsidRDefault="00834F50" w:rsidP="009B548E">
      <w:pPr>
        <w:spacing w:after="0" w:line="240" w:lineRule="auto"/>
        <w:ind w:firstLine="709"/>
        <w:jc w:val="both"/>
        <w:rPr>
          <w:rFonts w:ascii="Times New Roman" w:hAnsi="Times New Roman"/>
          <w:snapToGrid w:val="0"/>
          <w:sz w:val="24"/>
          <w:szCs w:val="24"/>
        </w:rPr>
      </w:pPr>
      <w:r w:rsidRPr="002A3CD2">
        <w:rPr>
          <w:rFonts w:ascii="Times New Roman" w:hAnsi="Times New Roman"/>
          <w:snapToGrid w:val="0"/>
          <w:sz w:val="24"/>
          <w:szCs w:val="24"/>
        </w:rPr>
        <w:t>з)</w:t>
      </w:r>
      <w:r w:rsidR="00DD5630">
        <w:rPr>
          <w:rFonts w:ascii="Times New Roman" w:hAnsi="Times New Roman"/>
          <w:snapToGrid w:val="0"/>
          <w:sz w:val="24"/>
          <w:szCs w:val="24"/>
        </w:rPr>
        <w:t xml:space="preserve"> </w:t>
      </w:r>
      <w:r w:rsidR="004A7844" w:rsidRPr="002A3CD2">
        <w:rPr>
          <w:rFonts w:ascii="Times New Roman" w:hAnsi="Times New Roman"/>
          <w:snapToGrid w:val="0"/>
          <w:sz w:val="24"/>
          <w:szCs w:val="24"/>
        </w:rPr>
        <w:t>меры по созданию в учреждении необходимых условий для организации питания, медицинск</w:t>
      </w:r>
      <w:r w:rsidRPr="002A3CD2">
        <w:rPr>
          <w:rFonts w:ascii="Times New Roman" w:hAnsi="Times New Roman"/>
          <w:snapToGrid w:val="0"/>
          <w:sz w:val="24"/>
          <w:szCs w:val="24"/>
        </w:rPr>
        <w:t>ого обслуживания  воспитанников;</w:t>
      </w:r>
    </w:p>
    <w:p w:rsidR="004A7844" w:rsidRPr="002A3CD2" w:rsidRDefault="00DD5630" w:rsidP="009B548E">
      <w:pPr>
        <w:pStyle w:val="a5"/>
        <w:numPr>
          <w:ilvl w:val="0"/>
          <w:numId w:val="7"/>
        </w:numPr>
        <w:tabs>
          <w:tab w:val="left" w:pos="567"/>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004A7844" w:rsidRPr="002A3CD2">
        <w:rPr>
          <w:rFonts w:ascii="Times New Roman" w:hAnsi="Times New Roman"/>
          <w:sz w:val="24"/>
          <w:szCs w:val="24"/>
        </w:rPr>
        <w:t xml:space="preserve">заслушивает по представлению </w:t>
      </w:r>
      <w:r w:rsidR="00EE6FC6" w:rsidRPr="002A3CD2">
        <w:rPr>
          <w:rFonts w:ascii="Times New Roman" w:hAnsi="Times New Roman"/>
          <w:sz w:val="24"/>
          <w:szCs w:val="24"/>
        </w:rPr>
        <w:t>руководителя</w:t>
      </w:r>
      <w:r w:rsidR="004A7844" w:rsidRPr="002A3CD2">
        <w:rPr>
          <w:rFonts w:ascii="Times New Roman" w:hAnsi="Times New Roman"/>
          <w:sz w:val="24"/>
          <w:szCs w:val="24"/>
        </w:rPr>
        <w:t xml:space="preserve"> и утверждает:  </w:t>
      </w:r>
    </w:p>
    <w:p w:rsidR="004A7844" w:rsidRPr="002A3CD2" w:rsidRDefault="00834F50" w:rsidP="009B548E">
      <w:pPr>
        <w:pStyle w:val="a5"/>
        <w:tabs>
          <w:tab w:val="left" w:pos="567"/>
        </w:tabs>
        <w:spacing w:after="0" w:line="240" w:lineRule="auto"/>
        <w:ind w:left="0" w:firstLine="709"/>
        <w:jc w:val="both"/>
        <w:rPr>
          <w:rFonts w:ascii="Times New Roman" w:hAnsi="Times New Roman"/>
          <w:sz w:val="24"/>
          <w:szCs w:val="24"/>
        </w:rPr>
      </w:pPr>
      <w:r w:rsidRPr="002A3CD2">
        <w:rPr>
          <w:rFonts w:ascii="Times New Roman" w:hAnsi="Times New Roman"/>
          <w:sz w:val="24"/>
          <w:szCs w:val="24"/>
        </w:rPr>
        <w:t>а)</w:t>
      </w:r>
      <w:r w:rsidR="00DD5630">
        <w:rPr>
          <w:rFonts w:ascii="Times New Roman" w:hAnsi="Times New Roman"/>
          <w:sz w:val="24"/>
          <w:szCs w:val="24"/>
        </w:rPr>
        <w:t xml:space="preserve"> </w:t>
      </w:r>
      <w:r w:rsidR="004A7844" w:rsidRPr="002A3CD2">
        <w:rPr>
          <w:rFonts w:ascii="Times New Roman" w:hAnsi="Times New Roman"/>
          <w:sz w:val="24"/>
          <w:szCs w:val="24"/>
        </w:rPr>
        <w:t>ежегодный публичный отчет учреждения  по итогам учебного года;</w:t>
      </w:r>
    </w:p>
    <w:p w:rsidR="004A7844" w:rsidRPr="002A3CD2" w:rsidRDefault="00834F50" w:rsidP="009B548E">
      <w:pPr>
        <w:pStyle w:val="a5"/>
        <w:tabs>
          <w:tab w:val="left" w:pos="709"/>
        </w:tabs>
        <w:spacing w:after="0" w:line="240" w:lineRule="auto"/>
        <w:ind w:left="0" w:firstLine="709"/>
        <w:jc w:val="both"/>
        <w:rPr>
          <w:rFonts w:ascii="Times New Roman" w:hAnsi="Times New Roman"/>
          <w:snapToGrid w:val="0"/>
          <w:sz w:val="24"/>
          <w:szCs w:val="24"/>
        </w:rPr>
      </w:pPr>
      <w:r w:rsidRPr="002A3CD2">
        <w:rPr>
          <w:rFonts w:ascii="Times New Roman" w:hAnsi="Times New Roman"/>
          <w:snapToGrid w:val="0"/>
          <w:sz w:val="24"/>
          <w:szCs w:val="24"/>
        </w:rPr>
        <w:t>б)</w:t>
      </w:r>
      <w:r w:rsidR="00DD5630">
        <w:rPr>
          <w:rFonts w:ascii="Times New Roman" w:hAnsi="Times New Roman"/>
          <w:snapToGrid w:val="0"/>
          <w:sz w:val="24"/>
          <w:szCs w:val="24"/>
        </w:rPr>
        <w:t xml:space="preserve"> </w:t>
      </w:r>
      <w:r w:rsidR="004A7844" w:rsidRPr="002A3CD2">
        <w:rPr>
          <w:rFonts w:ascii="Times New Roman" w:hAnsi="Times New Roman"/>
          <w:snapToGrid w:val="0"/>
          <w:sz w:val="24"/>
          <w:szCs w:val="24"/>
        </w:rPr>
        <w:t>смету расходования целевых безвозмездных отчислений физических и юридических лиц учр</w:t>
      </w:r>
      <w:r w:rsidRPr="002A3CD2">
        <w:rPr>
          <w:rFonts w:ascii="Times New Roman" w:hAnsi="Times New Roman"/>
          <w:snapToGrid w:val="0"/>
          <w:sz w:val="24"/>
          <w:szCs w:val="24"/>
        </w:rPr>
        <w:t>еждению и отчет о ее исполнении;</w:t>
      </w:r>
    </w:p>
    <w:p w:rsidR="004A7844" w:rsidRPr="002A3CD2" w:rsidRDefault="00DD5630" w:rsidP="009B548E">
      <w:pPr>
        <w:pStyle w:val="a5"/>
        <w:numPr>
          <w:ilvl w:val="0"/>
          <w:numId w:val="7"/>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определяет общий порядок деятельности и координирует деятельность в учреждении общественных объе</w:t>
      </w:r>
      <w:r w:rsidR="00834F50" w:rsidRPr="002A3CD2">
        <w:rPr>
          <w:rFonts w:ascii="Times New Roman" w:hAnsi="Times New Roman"/>
          <w:snapToGrid w:val="0"/>
          <w:sz w:val="24"/>
          <w:szCs w:val="24"/>
        </w:rPr>
        <w:t>динений, не запрещенную законом;</w:t>
      </w:r>
    </w:p>
    <w:p w:rsidR="004A7844" w:rsidRPr="002A3CD2" w:rsidRDefault="00DD5630" w:rsidP="009B548E">
      <w:pPr>
        <w:pStyle w:val="a5"/>
        <w:numPr>
          <w:ilvl w:val="0"/>
          <w:numId w:val="7"/>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ежегодно информирует участников образовательного процесса о своей деятельности и принимаемых решениях.</w:t>
      </w:r>
    </w:p>
    <w:p w:rsidR="004A7844" w:rsidRPr="002A3CD2" w:rsidRDefault="00DD5630" w:rsidP="009B548E">
      <w:pPr>
        <w:pStyle w:val="a5"/>
        <w:numPr>
          <w:ilvl w:val="0"/>
          <w:numId w:val="1"/>
        </w:numPr>
        <w:tabs>
          <w:tab w:val="left" w:pos="709"/>
        </w:tabs>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Управляющий совет учреждения правомочен, при наличии оснований, ходатайствовать перед </w:t>
      </w:r>
      <w:r w:rsidR="002D3C69" w:rsidRPr="002A3CD2">
        <w:rPr>
          <w:rFonts w:ascii="Times New Roman" w:hAnsi="Times New Roman"/>
          <w:snapToGrid w:val="0"/>
          <w:sz w:val="24"/>
          <w:szCs w:val="24"/>
        </w:rPr>
        <w:t>руководителем</w:t>
      </w:r>
      <w:r w:rsidR="004A7844" w:rsidRPr="002A3CD2">
        <w:rPr>
          <w:rFonts w:ascii="Times New Roman" w:hAnsi="Times New Roman"/>
          <w:snapToGrid w:val="0"/>
          <w:sz w:val="24"/>
          <w:szCs w:val="24"/>
        </w:rPr>
        <w:t xml:space="preserve"> учреждения о расторжении трудового договора с педагогическими работниками, работниками  из числа вспомогательного и административного персонала, а также перед учредителем о расторжении трудового договора с </w:t>
      </w:r>
      <w:r w:rsidR="002D3C69" w:rsidRPr="002A3CD2">
        <w:rPr>
          <w:rFonts w:ascii="Times New Roman" w:hAnsi="Times New Roman"/>
          <w:snapToGrid w:val="0"/>
          <w:sz w:val="24"/>
          <w:szCs w:val="24"/>
        </w:rPr>
        <w:t>руководителем</w:t>
      </w:r>
      <w:r w:rsidR="004A7844" w:rsidRPr="002A3CD2">
        <w:rPr>
          <w:rFonts w:ascii="Times New Roman" w:hAnsi="Times New Roman"/>
          <w:snapToGrid w:val="0"/>
          <w:sz w:val="24"/>
          <w:szCs w:val="24"/>
        </w:rPr>
        <w:t xml:space="preserve"> учреждения.</w:t>
      </w:r>
    </w:p>
    <w:p w:rsidR="004A7844" w:rsidRPr="002A3CD2" w:rsidRDefault="00DD5630" w:rsidP="009B548E">
      <w:pPr>
        <w:pStyle w:val="a5"/>
        <w:numPr>
          <w:ilvl w:val="0"/>
          <w:numId w:val="1"/>
        </w:numPr>
        <w:tabs>
          <w:tab w:val="left" w:pos="709"/>
        </w:tabs>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Заседания управляющего совета оформляются протоколом. </w:t>
      </w:r>
      <w:r w:rsidR="004A7844" w:rsidRPr="002A3CD2">
        <w:rPr>
          <w:rFonts w:ascii="Times New Roman" w:hAnsi="Times New Roman"/>
          <w:sz w:val="24"/>
          <w:szCs w:val="24"/>
        </w:rPr>
        <w:t xml:space="preserve">Решения </w:t>
      </w:r>
      <w:r w:rsidR="004A7844" w:rsidRPr="002A3CD2">
        <w:rPr>
          <w:rFonts w:ascii="Times New Roman" w:hAnsi="Times New Roman"/>
          <w:snapToGrid w:val="0"/>
          <w:sz w:val="24"/>
          <w:szCs w:val="24"/>
        </w:rPr>
        <w:t xml:space="preserve">управляющего совета </w:t>
      </w:r>
      <w:r w:rsidR="004A7844" w:rsidRPr="002A3CD2">
        <w:rPr>
          <w:rFonts w:ascii="Times New Roman" w:hAnsi="Times New Roman"/>
          <w:sz w:val="24"/>
          <w:szCs w:val="24"/>
        </w:rPr>
        <w:t xml:space="preserve">как формы коллегиального органа управления в учреждении принимаются простым большинством голосов, заносятся в протокол и носят рекомендательный характер. Они становятся обязательными для исполнения после издания на основании этих решений приказа </w:t>
      </w:r>
      <w:r w:rsidR="00EE6FC6" w:rsidRPr="002A3CD2">
        <w:rPr>
          <w:rFonts w:ascii="Times New Roman" w:hAnsi="Times New Roman"/>
          <w:sz w:val="24"/>
          <w:szCs w:val="24"/>
        </w:rPr>
        <w:t>руководителя</w:t>
      </w:r>
      <w:r w:rsidR="004A7844" w:rsidRPr="002A3CD2">
        <w:rPr>
          <w:rFonts w:ascii="Times New Roman" w:hAnsi="Times New Roman"/>
          <w:sz w:val="24"/>
          <w:szCs w:val="24"/>
        </w:rPr>
        <w:t xml:space="preserve"> учреждением.</w:t>
      </w:r>
    </w:p>
    <w:p w:rsidR="004A7844" w:rsidRPr="002A3CD2" w:rsidRDefault="00DD5630" w:rsidP="009B548E">
      <w:pPr>
        <w:pStyle w:val="a5"/>
        <w:numPr>
          <w:ilvl w:val="0"/>
          <w:numId w:val="1"/>
        </w:numPr>
        <w:tabs>
          <w:tab w:val="left" w:pos="0"/>
        </w:tabs>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Педагогический совет – коллегиальный орган учреждения, действующий на основании локального акта учреждения. В состав педагогического совета входят </w:t>
      </w:r>
      <w:r w:rsidR="00844B6C" w:rsidRPr="002A3CD2">
        <w:rPr>
          <w:rFonts w:ascii="Times New Roman" w:hAnsi="Times New Roman"/>
          <w:snapToGrid w:val="0"/>
          <w:sz w:val="24"/>
          <w:szCs w:val="24"/>
        </w:rPr>
        <w:t>заведующий учреждением</w:t>
      </w:r>
      <w:r w:rsidR="004A7844" w:rsidRPr="002A3CD2">
        <w:rPr>
          <w:rFonts w:ascii="Times New Roman" w:hAnsi="Times New Roman"/>
          <w:snapToGrid w:val="0"/>
          <w:sz w:val="24"/>
          <w:szCs w:val="24"/>
        </w:rPr>
        <w:t>, его заместители, все педагогические работники и воспитатели.</w:t>
      </w:r>
    </w:p>
    <w:p w:rsidR="004A7844" w:rsidRPr="002A3CD2" w:rsidRDefault="00DD5630" w:rsidP="009B548E">
      <w:pPr>
        <w:pStyle w:val="a5"/>
        <w:numPr>
          <w:ilvl w:val="0"/>
          <w:numId w:val="1"/>
        </w:numPr>
        <w:tabs>
          <w:tab w:val="left" w:pos="0"/>
        </w:tabs>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Педагогический совет учреждения собирается в соответствии с годовым планом работы, утвержденным педагогическим советом учреждения на очередной учебный год, но не реже 4-х раз в год. </w:t>
      </w:r>
    </w:p>
    <w:p w:rsidR="004A7844" w:rsidRPr="002A3CD2" w:rsidRDefault="00DD5630" w:rsidP="009B548E">
      <w:pPr>
        <w:pStyle w:val="a5"/>
        <w:numPr>
          <w:ilvl w:val="0"/>
          <w:numId w:val="1"/>
        </w:numPr>
        <w:tabs>
          <w:tab w:val="left" w:pos="0"/>
        </w:tabs>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Решения педагогического совета принимаются большинством голосов при наличии на заседании не менее двух третей его членов и заносятся в протокол заседания педагогического совета. При равном количестве голосов решающим является голос председателя педагогического совета.</w:t>
      </w:r>
    </w:p>
    <w:p w:rsidR="004A7844" w:rsidRPr="002A3CD2" w:rsidRDefault="00DD5630" w:rsidP="009B548E">
      <w:pPr>
        <w:pStyle w:val="a5"/>
        <w:numPr>
          <w:ilvl w:val="0"/>
          <w:numId w:val="1"/>
        </w:numPr>
        <w:tabs>
          <w:tab w:val="left" w:pos="709"/>
        </w:tabs>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Заседания педагогического совета оформляются протоколом. </w:t>
      </w:r>
      <w:r w:rsidR="004A7844" w:rsidRPr="002A3CD2">
        <w:rPr>
          <w:rFonts w:ascii="Times New Roman" w:hAnsi="Times New Roman"/>
          <w:sz w:val="24"/>
          <w:szCs w:val="24"/>
        </w:rPr>
        <w:t xml:space="preserve">Решения </w:t>
      </w:r>
      <w:r w:rsidR="004A7844" w:rsidRPr="002A3CD2">
        <w:rPr>
          <w:rFonts w:ascii="Times New Roman" w:hAnsi="Times New Roman"/>
          <w:snapToGrid w:val="0"/>
          <w:sz w:val="24"/>
          <w:szCs w:val="24"/>
        </w:rPr>
        <w:t xml:space="preserve">педагогического совета </w:t>
      </w:r>
      <w:r w:rsidR="004A7844" w:rsidRPr="002A3CD2">
        <w:rPr>
          <w:rFonts w:ascii="Times New Roman" w:hAnsi="Times New Roman"/>
          <w:sz w:val="24"/>
          <w:szCs w:val="24"/>
        </w:rPr>
        <w:t>как формы коллегиального органа управления в учреждении носят обязательный характер для всех его членов.</w:t>
      </w:r>
    </w:p>
    <w:p w:rsidR="004A7844" w:rsidRPr="002A3CD2" w:rsidRDefault="00DD5630" w:rsidP="009B548E">
      <w:pPr>
        <w:pStyle w:val="a5"/>
        <w:numPr>
          <w:ilvl w:val="0"/>
          <w:numId w:val="1"/>
        </w:numPr>
        <w:tabs>
          <w:tab w:val="left" w:pos="0"/>
          <w:tab w:val="left" w:pos="709"/>
        </w:tabs>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Педагогический совет:</w:t>
      </w:r>
    </w:p>
    <w:p w:rsidR="004A7844" w:rsidRPr="002A3CD2" w:rsidRDefault="00DD5630" w:rsidP="009B548E">
      <w:pPr>
        <w:pStyle w:val="a5"/>
        <w:numPr>
          <w:ilvl w:val="0"/>
          <w:numId w:val="8"/>
        </w:numPr>
        <w:tabs>
          <w:tab w:val="left" w:pos="0"/>
        </w:tabs>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принимает образовательную программу учреждения на учебный год;</w:t>
      </w:r>
    </w:p>
    <w:p w:rsidR="004A7844" w:rsidRPr="002A3CD2" w:rsidRDefault="00DD5630" w:rsidP="009B548E">
      <w:pPr>
        <w:pStyle w:val="a5"/>
        <w:numPr>
          <w:ilvl w:val="0"/>
          <w:numId w:val="8"/>
        </w:numPr>
        <w:tabs>
          <w:tab w:val="left" w:pos="0"/>
        </w:tabs>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принимает решение о реализации общеобразовательных программ воспитания и обучения детей в учреждении;</w:t>
      </w:r>
    </w:p>
    <w:p w:rsidR="004A7844" w:rsidRPr="002A3CD2" w:rsidRDefault="00DD5630" w:rsidP="009B548E">
      <w:pPr>
        <w:pStyle w:val="a5"/>
        <w:numPr>
          <w:ilvl w:val="0"/>
          <w:numId w:val="8"/>
        </w:numPr>
        <w:tabs>
          <w:tab w:val="left" w:pos="0"/>
        </w:tabs>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рассматривает и утверждает направления работы с детьми в различных группах, а также другие вопросы содержания методов и форм образовательного процесса;</w:t>
      </w:r>
    </w:p>
    <w:p w:rsidR="004A7844" w:rsidRPr="002A3CD2" w:rsidRDefault="00DD5630" w:rsidP="009B548E">
      <w:pPr>
        <w:pStyle w:val="a5"/>
        <w:numPr>
          <w:ilvl w:val="0"/>
          <w:numId w:val="8"/>
        </w:numPr>
        <w:tabs>
          <w:tab w:val="left" w:pos="0"/>
        </w:tabs>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lastRenderedPageBreak/>
        <w:t xml:space="preserve"> </w:t>
      </w:r>
      <w:r w:rsidR="004A7844" w:rsidRPr="002A3CD2">
        <w:rPr>
          <w:rFonts w:ascii="Times New Roman" w:hAnsi="Times New Roman"/>
          <w:snapToGrid w:val="0"/>
          <w:sz w:val="24"/>
          <w:szCs w:val="24"/>
        </w:rPr>
        <w:t>рассматривает и согласовывает годовой план работы и рабочие программы учреждения на год;</w:t>
      </w:r>
    </w:p>
    <w:p w:rsidR="004A7844" w:rsidRPr="002A3CD2" w:rsidRDefault="00DD5630" w:rsidP="009B548E">
      <w:pPr>
        <w:pStyle w:val="a5"/>
        <w:numPr>
          <w:ilvl w:val="0"/>
          <w:numId w:val="8"/>
        </w:numPr>
        <w:tabs>
          <w:tab w:val="left" w:pos="0"/>
        </w:tabs>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организует выявление, обобщение, распространение, внедрение передового опыта среди педагогических работников учреждения;</w:t>
      </w:r>
    </w:p>
    <w:p w:rsidR="004A7844" w:rsidRPr="002A3CD2" w:rsidRDefault="00DD5630" w:rsidP="009B548E">
      <w:pPr>
        <w:pStyle w:val="a5"/>
        <w:numPr>
          <w:ilvl w:val="0"/>
          <w:numId w:val="8"/>
        </w:numPr>
        <w:tabs>
          <w:tab w:val="left" w:pos="0"/>
        </w:tabs>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рассматривает вопросы повышения квалификации и переподготовки кадров;</w:t>
      </w:r>
    </w:p>
    <w:p w:rsidR="004A7844" w:rsidRPr="002A3CD2" w:rsidRDefault="00DD5630" w:rsidP="009B548E">
      <w:pPr>
        <w:pStyle w:val="a5"/>
        <w:numPr>
          <w:ilvl w:val="0"/>
          <w:numId w:val="8"/>
        </w:numPr>
        <w:tabs>
          <w:tab w:val="left" w:pos="0"/>
        </w:tabs>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заслушивает отчеты </w:t>
      </w:r>
      <w:r w:rsidR="00EE6FC6" w:rsidRPr="002A3CD2">
        <w:rPr>
          <w:rFonts w:ascii="Times New Roman" w:hAnsi="Times New Roman"/>
          <w:snapToGrid w:val="0"/>
          <w:sz w:val="24"/>
          <w:szCs w:val="24"/>
        </w:rPr>
        <w:t>руководителя</w:t>
      </w:r>
      <w:r w:rsidR="004A7844" w:rsidRPr="002A3CD2">
        <w:rPr>
          <w:rFonts w:ascii="Times New Roman" w:hAnsi="Times New Roman"/>
          <w:snapToGrid w:val="0"/>
          <w:sz w:val="24"/>
          <w:szCs w:val="24"/>
        </w:rPr>
        <w:t xml:space="preserve"> и заместителей </w:t>
      </w:r>
      <w:r w:rsidR="00EE6FC6" w:rsidRPr="002A3CD2">
        <w:rPr>
          <w:rFonts w:ascii="Times New Roman" w:hAnsi="Times New Roman"/>
          <w:snapToGrid w:val="0"/>
          <w:sz w:val="24"/>
          <w:szCs w:val="24"/>
        </w:rPr>
        <w:t>руководителя</w:t>
      </w:r>
      <w:r w:rsidR="004A7844" w:rsidRPr="002A3CD2">
        <w:rPr>
          <w:rFonts w:ascii="Times New Roman" w:hAnsi="Times New Roman"/>
          <w:snapToGrid w:val="0"/>
          <w:sz w:val="24"/>
          <w:szCs w:val="24"/>
        </w:rPr>
        <w:t xml:space="preserve"> о создании условий для реализации образовательных программ в учреждении;</w:t>
      </w:r>
    </w:p>
    <w:p w:rsidR="004A7844" w:rsidRPr="002A3CD2" w:rsidRDefault="00DD5630" w:rsidP="009B548E">
      <w:pPr>
        <w:pStyle w:val="a5"/>
        <w:numPr>
          <w:ilvl w:val="0"/>
          <w:numId w:val="8"/>
        </w:numPr>
        <w:tabs>
          <w:tab w:val="left" w:pos="0"/>
        </w:tabs>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заслушивает информацию, отчеты педагогических и медицинских работников о состоянии здоровья воспитанников к школьному обучению, отчеты о самообразовании педагогов;</w:t>
      </w:r>
    </w:p>
    <w:p w:rsidR="004A7844" w:rsidRPr="002A3CD2" w:rsidRDefault="00DD5630" w:rsidP="009B548E">
      <w:pPr>
        <w:pStyle w:val="a5"/>
        <w:numPr>
          <w:ilvl w:val="0"/>
          <w:numId w:val="8"/>
        </w:numPr>
        <w:tabs>
          <w:tab w:val="left" w:pos="0"/>
        </w:tabs>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организует изучение и обсуждение нормативно-правовых документов в области дошкольного образования;</w:t>
      </w:r>
    </w:p>
    <w:p w:rsidR="004A7844" w:rsidRPr="002A3CD2" w:rsidRDefault="00DD5630" w:rsidP="009B548E">
      <w:pPr>
        <w:pStyle w:val="a5"/>
        <w:numPr>
          <w:ilvl w:val="0"/>
          <w:numId w:val="8"/>
        </w:numPr>
        <w:autoSpaceDE w:val="0"/>
        <w:autoSpaceDN w:val="0"/>
        <w:adjustRightInd w:val="0"/>
        <w:spacing w:after="0" w:line="240" w:lineRule="auto"/>
        <w:ind w:left="0" w:firstLine="709"/>
        <w:jc w:val="both"/>
        <w:rPr>
          <w:rFonts w:ascii="Times New Roman" w:eastAsiaTheme="minorHAnsi" w:hAnsi="Times New Roman"/>
          <w:sz w:val="24"/>
          <w:szCs w:val="24"/>
          <w:lang w:eastAsia="en-US"/>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ходатайствует перед вышестоящими органами о награждении педагогических работников учреждения государственными и отраслевыми наградами.</w:t>
      </w:r>
    </w:p>
    <w:p w:rsidR="004557C6" w:rsidRPr="002A3CD2" w:rsidRDefault="004557C6" w:rsidP="004557C6">
      <w:pPr>
        <w:pStyle w:val="a5"/>
        <w:tabs>
          <w:tab w:val="left" w:pos="0"/>
          <w:tab w:val="left" w:pos="709"/>
        </w:tabs>
        <w:spacing w:after="0" w:line="240" w:lineRule="auto"/>
        <w:ind w:left="360"/>
        <w:jc w:val="both"/>
        <w:rPr>
          <w:rFonts w:ascii="Times New Roman" w:hAnsi="Times New Roman"/>
          <w:snapToGrid w:val="0"/>
          <w:sz w:val="24"/>
          <w:szCs w:val="24"/>
        </w:rPr>
      </w:pPr>
      <w:r w:rsidRPr="002A3CD2">
        <w:rPr>
          <w:rFonts w:ascii="Times New Roman" w:hAnsi="Times New Roman"/>
          <w:snapToGrid w:val="0"/>
          <w:sz w:val="24"/>
          <w:szCs w:val="24"/>
        </w:rPr>
        <w:t xml:space="preserve">     4</w:t>
      </w:r>
      <w:r w:rsidR="00B45613" w:rsidRPr="002A3CD2">
        <w:rPr>
          <w:rFonts w:ascii="Times New Roman" w:hAnsi="Times New Roman"/>
          <w:snapToGrid w:val="0"/>
          <w:sz w:val="24"/>
          <w:szCs w:val="24"/>
        </w:rPr>
        <w:t>0</w:t>
      </w:r>
      <w:r w:rsidRPr="002A3CD2">
        <w:rPr>
          <w:rFonts w:ascii="Times New Roman" w:hAnsi="Times New Roman"/>
          <w:snapToGrid w:val="0"/>
          <w:sz w:val="24"/>
          <w:szCs w:val="24"/>
        </w:rPr>
        <w:t xml:space="preserve">. </w:t>
      </w:r>
      <w:r w:rsidR="004A7844" w:rsidRPr="002A3CD2">
        <w:rPr>
          <w:rFonts w:ascii="Times New Roman" w:hAnsi="Times New Roman"/>
          <w:snapToGrid w:val="0"/>
          <w:sz w:val="24"/>
          <w:szCs w:val="24"/>
        </w:rPr>
        <w:t>Общее  собрание  работников  учреждения - ко</w:t>
      </w:r>
      <w:r w:rsidRPr="002A3CD2">
        <w:rPr>
          <w:rFonts w:ascii="Times New Roman" w:hAnsi="Times New Roman"/>
          <w:snapToGrid w:val="0"/>
          <w:sz w:val="24"/>
          <w:szCs w:val="24"/>
        </w:rPr>
        <w:t>ллегиальный орган, объединяющий</w:t>
      </w:r>
    </w:p>
    <w:p w:rsidR="004557C6" w:rsidRPr="002A3CD2" w:rsidRDefault="004A7844" w:rsidP="004557C6">
      <w:pPr>
        <w:tabs>
          <w:tab w:val="left" w:pos="0"/>
          <w:tab w:val="left" w:pos="709"/>
        </w:tabs>
        <w:spacing w:after="0" w:line="240" w:lineRule="auto"/>
        <w:jc w:val="both"/>
        <w:rPr>
          <w:rFonts w:ascii="Times New Roman" w:hAnsi="Times New Roman"/>
          <w:snapToGrid w:val="0"/>
          <w:sz w:val="24"/>
          <w:szCs w:val="24"/>
        </w:rPr>
      </w:pPr>
      <w:r w:rsidRPr="002A3CD2">
        <w:rPr>
          <w:rFonts w:ascii="Times New Roman" w:hAnsi="Times New Roman"/>
          <w:snapToGrid w:val="0"/>
          <w:sz w:val="24"/>
          <w:szCs w:val="24"/>
        </w:rPr>
        <w:t xml:space="preserve">всех работников учреждения.  Общее  собрание  собирается  по мере надобности, но не реже  2-х раз в год. </w:t>
      </w:r>
    </w:p>
    <w:p w:rsidR="004A7844" w:rsidRPr="002A3CD2" w:rsidRDefault="004557C6" w:rsidP="004557C6">
      <w:pPr>
        <w:tabs>
          <w:tab w:val="left" w:pos="0"/>
          <w:tab w:val="left" w:pos="709"/>
        </w:tabs>
        <w:spacing w:after="0" w:line="240" w:lineRule="auto"/>
        <w:jc w:val="both"/>
        <w:rPr>
          <w:rFonts w:ascii="Times New Roman" w:hAnsi="Times New Roman"/>
          <w:snapToGrid w:val="0"/>
          <w:sz w:val="24"/>
          <w:szCs w:val="24"/>
        </w:rPr>
      </w:pPr>
      <w:r w:rsidRPr="002A3CD2">
        <w:rPr>
          <w:rFonts w:ascii="Times New Roman" w:hAnsi="Times New Roman"/>
          <w:snapToGrid w:val="0"/>
          <w:sz w:val="24"/>
          <w:szCs w:val="24"/>
        </w:rPr>
        <w:t xml:space="preserve">           4</w:t>
      </w:r>
      <w:r w:rsidR="00B45613" w:rsidRPr="002A3CD2">
        <w:rPr>
          <w:rFonts w:ascii="Times New Roman" w:hAnsi="Times New Roman"/>
          <w:snapToGrid w:val="0"/>
          <w:sz w:val="24"/>
          <w:szCs w:val="24"/>
        </w:rPr>
        <w:t>1</w:t>
      </w:r>
      <w:r w:rsidRPr="002A3CD2">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Общее собрание работников учреждения вправе принимать решения, если в его работе участвует более половины работников, для которых учреждение является основным местом работы. </w:t>
      </w:r>
    </w:p>
    <w:p w:rsidR="004A7844" w:rsidRPr="002A3CD2" w:rsidRDefault="004557C6" w:rsidP="004557C6">
      <w:pPr>
        <w:tabs>
          <w:tab w:val="left" w:pos="0"/>
          <w:tab w:val="left" w:pos="709"/>
        </w:tabs>
        <w:spacing w:after="0" w:line="240" w:lineRule="auto"/>
        <w:jc w:val="both"/>
        <w:rPr>
          <w:rFonts w:ascii="Times New Roman" w:hAnsi="Times New Roman"/>
          <w:snapToGrid w:val="0"/>
          <w:sz w:val="24"/>
          <w:szCs w:val="24"/>
        </w:rPr>
      </w:pPr>
      <w:r w:rsidRPr="002A3CD2">
        <w:rPr>
          <w:rFonts w:ascii="Times New Roman" w:hAnsi="Times New Roman"/>
          <w:snapToGrid w:val="0"/>
          <w:sz w:val="24"/>
          <w:szCs w:val="24"/>
        </w:rPr>
        <w:t xml:space="preserve">           4</w:t>
      </w:r>
      <w:r w:rsidR="00B45613" w:rsidRPr="002A3CD2">
        <w:rPr>
          <w:rFonts w:ascii="Times New Roman" w:hAnsi="Times New Roman"/>
          <w:snapToGrid w:val="0"/>
          <w:sz w:val="24"/>
          <w:szCs w:val="24"/>
        </w:rPr>
        <w:t>2</w:t>
      </w:r>
      <w:r w:rsidRPr="002A3CD2">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По вопросу объявления забастовки общее собрание работников учреждения считается правомочным, если на нем присутствовало не менее 2/3 от общего числа работников. </w:t>
      </w:r>
    </w:p>
    <w:p w:rsidR="004557C6" w:rsidRPr="002A3CD2" w:rsidRDefault="004557C6" w:rsidP="004557C6">
      <w:pPr>
        <w:tabs>
          <w:tab w:val="left" w:pos="0"/>
          <w:tab w:val="left" w:pos="709"/>
        </w:tabs>
        <w:spacing w:after="0" w:line="240" w:lineRule="auto"/>
        <w:jc w:val="both"/>
        <w:rPr>
          <w:rFonts w:ascii="Times New Roman" w:hAnsi="Times New Roman"/>
          <w:snapToGrid w:val="0"/>
          <w:sz w:val="24"/>
          <w:szCs w:val="24"/>
        </w:rPr>
      </w:pPr>
      <w:r w:rsidRPr="002A3CD2">
        <w:rPr>
          <w:rFonts w:ascii="Times New Roman" w:hAnsi="Times New Roman"/>
          <w:snapToGrid w:val="0"/>
          <w:sz w:val="24"/>
          <w:szCs w:val="24"/>
        </w:rPr>
        <w:t xml:space="preserve">          4</w:t>
      </w:r>
      <w:r w:rsidR="00B45613" w:rsidRPr="002A3CD2">
        <w:rPr>
          <w:rFonts w:ascii="Times New Roman" w:hAnsi="Times New Roman"/>
          <w:snapToGrid w:val="0"/>
          <w:sz w:val="24"/>
          <w:szCs w:val="24"/>
        </w:rPr>
        <w:t>3</w:t>
      </w:r>
      <w:r w:rsidRPr="002A3CD2">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Решение общего собрания работников учреждения принимаются простым большинством голосов присутствующих на собрании работников и заносятся в протокол собрания. Заседания общего собрания работников оформляются протоколом. </w:t>
      </w:r>
      <w:r w:rsidR="004A7844" w:rsidRPr="002A3CD2">
        <w:rPr>
          <w:rFonts w:ascii="Times New Roman" w:hAnsi="Times New Roman"/>
          <w:sz w:val="24"/>
          <w:szCs w:val="24"/>
        </w:rPr>
        <w:t xml:space="preserve">Решения </w:t>
      </w:r>
      <w:r w:rsidR="004A7844" w:rsidRPr="002A3CD2">
        <w:rPr>
          <w:rFonts w:ascii="Times New Roman" w:hAnsi="Times New Roman"/>
          <w:snapToGrid w:val="0"/>
          <w:sz w:val="24"/>
          <w:szCs w:val="24"/>
        </w:rPr>
        <w:t xml:space="preserve">общего собрания работников </w:t>
      </w:r>
      <w:r w:rsidR="004A7844" w:rsidRPr="002A3CD2">
        <w:rPr>
          <w:rFonts w:ascii="Times New Roman" w:hAnsi="Times New Roman"/>
          <w:sz w:val="24"/>
          <w:szCs w:val="24"/>
        </w:rPr>
        <w:t>как формы коллегиального органа управления в учреждении носят обязательный характер для всех его членов.</w:t>
      </w:r>
    </w:p>
    <w:p w:rsidR="004557C6" w:rsidRPr="002A3CD2" w:rsidRDefault="004557C6" w:rsidP="004557C6">
      <w:pPr>
        <w:tabs>
          <w:tab w:val="left" w:pos="0"/>
          <w:tab w:val="left" w:pos="709"/>
        </w:tabs>
        <w:spacing w:after="0" w:line="240" w:lineRule="auto"/>
        <w:jc w:val="both"/>
        <w:rPr>
          <w:rFonts w:ascii="Times New Roman" w:hAnsi="Times New Roman"/>
          <w:snapToGrid w:val="0"/>
          <w:sz w:val="24"/>
          <w:szCs w:val="24"/>
        </w:rPr>
      </w:pPr>
      <w:r w:rsidRPr="002A3CD2">
        <w:rPr>
          <w:rFonts w:ascii="Times New Roman" w:hAnsi="Times New Roman"/>
          <w:snapToGrid w:val="0"/>
          <w:sz w:val="24"/>
          <w:szCs w:val="24"/>
        </w:rPr>
        <w:t xml:space="preserve">           4</w:t>
      </w:r>
      <w:r w:rsidR="00B45613" w:rsidRPr="002A3CD2">
        <w:rPr>
          <w:rFonts w:ascii="Times New Roman" w:hAnsi="Times New Roman"/>
          <w:snapToGrid w:val="0"/>
          <w:sz w:val="24"/>
          <w:szCs w:val="24"/>
        </w:rPr>
        <w:t>4</w:t>
      </w:r>
      <w:r w:rsidRPr="002A3CD2">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Процедура голосования определяется общим собранием работников учреждения.  </w:t>
      </w:r>
    </w:p>
    <w:p w:rsidR="004A7844" w:rsidRPr="002A3CD2" w:rsidRDefault="004557C6" w:rsidP="004557C6">
      <w:pPr>
        <w:tabs>
          <w:tab w:val="left" w:pos="0"/>
          <w:tab w:val="left" w:pos="709"/>
        </w:tabs>
        <w:spacing w:after="0" w:line="240" w:lineRule="auto"/>
        <w:jc w:val="both"/>
        <w:rPr>
          <w:rFonts w:ascii="Times New Roman" w:hAnsi="Times New Roman"/>
          <w:snapToGrid w:val="0"/>
          <w:sz w:val="24"/>
          <w:szCs w:val="24"/>
        </w:rPr>
      </w:pPr>
      <w:r w:rsidRPr="002A3CD2">
        <w:rPr>
          <w:rFonts w:ascii="Times New Roman" w:hAnsi="Times New Roman"/>
          <w:snapToGrid w:val="0"/>
          <w:sz w:val="24"/>
          <w:szCs w:val="24"/>
        </w:rPr>
        <w:t xml:space="preserve">           4</w:t>
      </w:r>
      <w:r w:rsidR="00B45613" w:rsidRPr="002A3CD2">
        <w:rPr>
          <w:rFonts w:ascii="Times New Roman" w:hAnsi="Times New Roman"/>
          <w:snapToGrid w:val="0"/>
          <w:sz w:val="24"/>
          <w:szCs w:val="24"/>
        </w:rPr>
        <w:t>5</w:t>
      </w:r>
      <w:r w:rsidRPr="002A3CD2">
        <w:rPr>
          <w:rFonts w:ascii="Times New Roman" w:hAnsi="Times New Roman"/>
          <w:snapToGrid w:val="0"/>
          <w:sz w:val="24"/>
          <w:szCs w:val="24"/>
        </w:rPr>
        <w:t xml:space="preserve">. </w:t>
      </w:r>
      <w:r w:rsidR="004A7844" w:rsidRPr="002A3CD2">
        <w:rPr>
          <w:rFonts w:ascii="Times New Roman" w:hAnsi="Times New Roman"/>
          <w:snapToGrid w:val="0"/>
          <w:sz w:val="24"/>
          <w:szCs w:val="24"/>
        </w:rPr>
        <w:t>К компетенции общего соб</w:t>
      </w:r>
      <w:r w:rsidR="004A7844" w:rsidRPr="002A3CD2">
        <w:rPr>
          <w:rFonts w:ascii="Times New Roman" w:hAnsi="Times New Roman"/>
          <w:snapToGrid w:val="0"/>
          <w:sz w:val="24"/>
          <w:szCs w:val="24"/>
        </w:rPr>
        <w:softHyphen/>
        <w:t>рания работников учреждения относятся:</w:t>
      </w:r>
    </w:p>
    <w:p w:rsidR="004A7844" w:rsidRPr="002A3CD2" w:rsidRDefault="00DD5630" w:rsidP="009B548E">
      <w:pPr>
        <w:pStyle w:val="a5"/>
        <w:numPr>
          <w:ilvl w:val="0"/>
          <w:numId w:val="9"/>
        </w:numPr>
        <w:tabs>
          <w:tab w:val="left" w:pos="0"/>
        </w:tabs>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создание профсоюзной организации;</w:t>
      </w:r>
    </w:p>
    <w:p w:rsidR="004A7844" w:rsidRPr="002A3CD2" w:rsidRDefault="00DD5630" w:rsidP="009B548E">
      <w:pPr>
        <w:pStyle w:val="a5"/>
        <w:numPr>
          <w:ilvl w:val="0"/>
          <w:numId w:val="9"/>
        </w:numPr>
        <w:tabs>
          <w:tab w:val="left" w:pos="0"/>
        </w:tabs>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принятие решения о необходимости заключения коллективного договора;</w:t>
      </w:r>
    </w:p>
    <w:p w:rsidR="004A7844" w:rsidRPr="002A3CD2" w:rsidRDefault="00DD5630" w:rsidP="009B548E">
      <w:pPr>
        <w:pStyle w:val="a5"/>
        <w:numPr>
          <w:ilvl w:val="0"/>
          <w:numId w:val="9"/>
        </w:numPr>
        <w:tabs>
          <w:tab w:val="left" w:pos="0"/>
        </w:tabs>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определение численности и срока полномочий комиссии по трудовым спорам учреждения, избрание ее членов;</w:t>
      </w:r>
    </w:p>
    <w:p w:rsidR="004A7844" w:rsidRPr="002A3CD2" w:rsidRDefault="00DD5630" w:rsidP="009B548E">
      <w:pPr>
        <w:pStyle w:val="a5"/>
        <w:numPr>
          <w:ilvl w:val="0"/>
          <w:numId w:val="9"/>
        </w:numPr>
        <w:tabs>
          <w:tab w:val="left" w:pos="0"/>
        </w:tabs>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рассмотрение правил внутреннего трудового распорядка;</w:t>
      </w:r>
    </w:p>
    <w:p w:rsidR="004A7844" w:rsidRPr="002A3CD2" w:rsidRDefault="007E293E" w:rsidP="009B548E">
      <w:pPr>
        <w:pStyle w:val="a5"/>
        <w:numPr>
          <w:ilvl w:val="0"/>
          <w:numId w:val="9"/>
        </w:numPr>
        <w:tabs>
          <w:tab w:val="left" w:pos="0"/>
        </w:tabs>
        <w:spacing w:after="0" w:line="240" w:lineRule="auto"/>
        <w:ind w:left="0" w:firstLine="709"/>
        <w:jc w:val="both"/>
        <w:rPr>
          <w:rFonts w:ascii="Times New Roman" w:hAnsi="Times New Roman"/>
          <w:snapToGrid w:val="0"/>
          <w:sz w:val="24"/>
          <w:szCs w:val="24"/>
        </w:rPr>
      </w:pPr>
      <w:r w:rsidRPr="002A3CD2">
        <w:rPr>
          <w:rFonts w:ascii="Times New Roman" w:hAnsi="Times New Roman"/>
          <w:snapToGrid w:val="0"/>
          <w:sz w:val="24"/>
          <w:szCs w:val="24"/>
        </w:rPr>
        <w:t xml:space="preserve"> р</w:t>
      </w:r>
      <w:r w:rsidR="004A7844" w:rsidRPr="002A3CD2">
        <w:rPr>
          <w:rFonts w:ascii="Times New Roman" w:hAnsi="Times New Roman"/>
          <w:snapToGrid w:val="0"/>
          <w:sz w:val="24"/>
          <w:szCs w:val="24"/>
        </w:rPr>
        <w:t>ассмотрение вопросов охраны труда и безопасности условий труда работников, охраны здоровья воспитанников;</w:t>
      </w:r>
    </w:p>
    <w:p w:rsidR="004A7844" w:rsidRPr="002A3CD2" w:rsidRDefault="00DD5630" w:rsidP="009B548E">
      <w:pPr>
        <w:pStyle w:val="a5"/>
        <w:numPr>
          <w:ilvl w:val="0"/>
          <w:numId w:val="9"/>
        </w:numPr>
        <w:tabs>
          <w:tab w:val="left" w:pos="0"/>
        </w:tabs>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выдвижение коллективных требований работников учреждения и избра</w:t>
      </w:r>
      <w:r w:rsidR="004A7844" w:rsidRPr="002A3CD2">
        <w:rPr>
          <w:rFonts w:ascii="Times New Roman" w:hAnsi="Times New Roman"/>
          <w:snapToGrid w:val="0"/>
          <w:sz w:val="24"/>
          <w:szCs w:val="24"/>
        </w:rPr>
        <w:softHyphen/>
        <w:t>ние полномочных представителей для участия в разрешении коллективного трудового спора;</w:t>
      </w:r>
    </w:p>
    <w:p w:rsidR="004A7844" w:rsidRPr="002A3CD2" w:rsidRDefault="00DD5630" w:rsidP="009B548E">
      <w:pPr>
        <w:pStyle w:val="a5"/>
        <w:numPr>
          <w:ilvl w:val="0"/>
          <w:numId w:val="9"/>
        </w:numPr>
        <w:tabs>
          <w:tab w:val="left" w:pos="0"/>
        </w:tabs>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принятие решения об объявлении забастовки и выбора органа, возглавляющего забастовку.</w:t>
      </w:r>
    </w:p>
    <w:p w:rsidR="004A7844" w:rsidRPr="002A3CD2" w:rsidRDefault="00345E1A" w:rsidP="00345E1A">
      <w:pPr>
        <w:tabs>
          <w:tab w:val="left" w:pos="0"/>
          <w:tab w:val="left" w:pos="709"/>
        </w:tabs>
        <w:spacing w:after="0" w:line="240" w:lineRule="auto"/>
        <w:jc w:val="both"/>
        <w:rPr>
          <w:rFonts w:ascii="Times New Roman" w:hAnsi="Times New Roman"/>
          <w:snapToGrid w:val="0"/>
          <w:sz w:val="24"/>
          <w:szCs w:val="24"/>
        </w:rPr>
      </w:pPr>
      <w:r w:rsidRPr="002A3CD2">
        <w:rPr>
          <w:rFonts w:ascii="Times New Roman" w:hAnsi="Times New Roman"/>
          <w:snapToGrid w:val="0"/>
          <w:sz w:val="24"/>
          <w:szCs w:val="24"/>
        </w:rPr>
        <w:t xml:space="preserve">           4</w:t>
      </w:r>
      <w:r w:rsidR="00B45613" w:rsidRPr="002A3CD2">
        <w:rPr>
          <w:rFonts w:ascii="Times New Roman" w:hAnsi="Times New Roman"/>
          <w:snapToGrid w:val="0"/>
          <w:sz w:val="24"/>
          <w:szCs w:val="24"/>
        </w:rPr>
        <w:t>6</w:t>
      </w:r>
      <w:r w:rsidRPr="002A3CD2">
        <w:rPr>
          <w:rFonts w:ascii="Times New Roman" w:hAnsi="Times New Roman"/>
          <w:snapToGrid w:val="0"/>
          <w:sz w:val="24"/>
          <w:szCs w:val="24"/>
        </w:rPr>
        <w:t>.</w:t>
      </w:r>
      <w:r w:rsidR="00DD5630">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Общее родительское собрание – коллегиальный орган, объединяющий родителей (законных представителей) воспитанников учреждения. </w:t>
      </w:r>
    </w:p>
    <w:p w:rsidR="00345E1A" w:rsidRPr="002A3CD2" w:rsidRDefault="00345E1A" w:rsidP="00345E1A">
      <w:pPr>
        <w:tabs>
          <w:tab w:val="left" w:pos="0"/>
          <w:tab w:val="left" w:pos="709"/>
        </w:tabs>
        <w:spacing w:after="0" w:line="240" w:lineRule="auto"/>
        <w:jc w:val="both"/>
        <w:rPr>
          <w:rFonts w:ascii="Times New Roman" w:hAnsi="Times New Roman"/>
          <w:snapToGrid w:val="0"/>
          <w:sz w:val="24"/>
          <w:szCs w:val="24"/>
        </w:rPr>
      </w:pPr>
      <w:r w:rsidRPr="002A3CD2">
        <w:rPr>
          <w:rFonts w:ascii="Times New Roman" w:hAnsi="Times New Roman"/>
          <w:snapToGrid w:val="0"/>
          <w:sz w:val="24"/>
          <w:szCs w:val="24"/>
        </w:rPr>
        <w:t xml:space="preserve">           4</w:t>
      </w:r>
      <w:r w:rsidR="00B45613" w:rsidRPr="002A3CD2">
        <w:rPr>
          <w:rFonts w:ascii="Times New Roman" w:hAnsi="Times New Roman"/>
          <w:snapToGrid w:val="0"/>
          <w:sz w:val="24"/>
          <w:szCs w:val="24"/>
        </w:rPr>
        <w:t>7</w:t>
      </w:r>
      <w:r w:rsidRPr="002A3CD2">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Общее родительское собрание действует на основании локального акта учреждения. </w:t>
      </w:r>
    </w:p>
    <w:p w:rsidR="004A7844" w:rsidRPr="002A3CD2" w:rsidRDefault="00345E1A" w:rsidP="00345E1A">
      <w:pPr>
        <w:tabs>
          <w:tab w:val="left" w:pos="0"/>
          <w:tab w:val="left" w:pos="709"/>
        </w:tabs>
        <w:spacing w:after="0" w:line="240" w:lineRule="auto"/>
        <w:jc w:val="both"/>
        <w:rPr>
          <w:rFonts w:ascii="Times New Roman" w:hAnsi="Times New Roman"/>
          <w:snapToGrid w:val="0"/>
          <w:sz w:val="24"/>
          <w:szCs w:val="24"/>
        </w:rPr>
      </w:pPr>
      <w:r w:rsidRPr="002A3CD2">
        <w:rPr>
          <w:rFonts w:ascii="Times New Roman" w:hAnsi="Times New Roman"/>
          <w:snapToGrid w:val="0"/>
          <w:sz w:val="24"/>
          <w:szCs w:val="24"/>
        </w:rPr>
        <w:t xml:space="preserve">            4</w:t>
      </w:r>
      <w:r w:rsidR="00B45613" w:rsidRPr="002A3CD2">
        <w:rPr>
          <w:rFonts w:ascii="Times New Roman" w:hAnsi="Times New Roman"/>
          <w:snapToGrid w:val="0"/>
          <w:sz w:val="24"/>
          <w:szCs w:val="24"/>
        </w:rPr>
        <w:t>8</w:t>
      </w:r>
      <w:r w:rsidRPr="002A3CD2">
        <w:rPr>
          <w:rFonts w:ascii="Times New Roman" w:hAnsi="Times New Roman"/>
          <w:snapToGrid w:val="0"/>
          <w:sz w:val="24"/>
          <w:szCs w:val="24"/>
        </w:rPr>
        <w:t xml:space="preserve">. </w:t>
      </w:r>
      <w:r w:rsidR="004A7844" w:rsidRPr="002A3CD2">
        <w:rPr>
          <w:rFonts w:ascii="Times New Roman" w:hAnsi="Times New Roman"/>
          <w:sz w:val="24"/>
          <w:szCs w:val="24"/>
        </w:rPr>
        <w:t>Задачами общего родительского собрания являются:</w:t>
      </w:r>
    </w:p>
    <w:p w:rsidR="004A7844" w:rsidRPr="002A3CD2" w:rsidRDefault="00DD5630" w:rsidP="009B548E">
      <w:pPr>
        <w:pStyle w:val="a6"/>
        <w:numPr>
          <w:ilvl w:val="0"/>
          <w:numId w:val="10"/>
        </w:numPr>
        <w:ind w:left="0" w:firstLine="709"/>
        <w:contextualSpacing/>
        <w:jc w:val="both"/>
        <w:rPr>
          <w:sz w:val="24"/>
        </w:rPr>
      </w:pPr>
      <w:r>
        <w:rPr>
          <w:sz w:val="24"/>
        </w:rPr>
        <w:t xml:space="preserve"> </w:t>
      </w:r>
      <w:r w:rsidR="004A7844" w:rsidRPr="002A3CD2">
        <w:rPr>
          <w:sz w:val="24"/>
        </w:rPr>
        <w:t>повышение качества оказания образовательных услуг учреждением;</w:t>
      </w:r>
    </w:p>
    <w:p w:rsidR="004A7844" w:rsidRPr="002A3CD2" w:rsidRDefault="00DD5630" w:rsidP="009B548E">
      <w:pPr>
        <w:pStyle w:val="a6"/>
        <w:numPr>
          <w:ilvl w:val="0"/>
          <w:numId w:val="10"/>
        </w:numPr>
        <w:ind w:left="0" w:firstLine="709"/>
        <w:contextualSpacing/>
        <w:jc w:val="both"/>
        <w:rPr>
          <w:sz w:val="24"/>
        </w:rPr>
      </w:pPr>
      <w:r>
        <w:rPr>
          <w:sz w:val="24"/>
        </w:rPr>
        <w:t xml:space="preserve"> </w:t>
      </w:r>
      <w:r w:rsidR="004A7844" w:rsidRPr="002A3CD2">
        <w:rPr>
          <w:sz w:val="24"/>
        </w:rPr>
        <w:t>содействие учреждению в осуществлении образовательного и воспитательного процесса;</w:t>
      </w:r>
    </w:p>
    <w:p w:rsidR="004A7844" w:rsidRPr="002A3CD2" w:rsidRDefault="00DD5630" w:rsidP="009B548E">
      <w:pPr>
        <w:pStyle w:val="21"/>
        <w:numPr>
          <w:ilvl w:val="0"/>
          <w:numId w:val="10"/>
        </w:numPr>
        <w:ind w:left="0" w:firstLine="709"/>
        <w:contextualSpacing/>
        <w:jc w:val="both"/>
        <w:rPr>
          <w:sz w:val="24"/>
        </w:rPr>
      </w:pPr>
      <w:r>
        <w:rPr>
          <w:sz w:val="24"/>
        </w:rPr>
        <w:t xml:space="preserve"> </w:t>
      </w:r>
      <w:r w:rsidR="004A7844" w:rsidRPr="002A3CD2">
        <w:rPr>
          <w:sz w:val="24"/>
        </w:rPr>
        <w:t>укрепление связи между семьей и учреждением в целях установления единства воспитательного влияния на воспитанников учреждения педагогического коллектива  и родителей (законных представителей) воспитанников;</w:t>
      </w:r>
    </w:p>
    <w:p w:rsidR="004A7844" w:rsidRPr="002A3CD2" w:rsidRDefault="00DD5630" w:rsidP="009B548E">
      <w:pPr>
        <w:pStyle w:val="a5"/>
        <w:numPr>
          <w:ilvl w:val="0"/>
          <w:numId w:val="10"/>
        </w:numPr>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 xml:space="preserve"> </w:t>
      </w:r>
      <w:r w:rsidR="004A7844" w:rsidRPr="002A3CD2">
        <w:rPr>
          <w:rFonts w:ascii="Times New Roman" w:hAnsi="Times New Roman"/>
          <w:sz w:val="24"/>
          <w:szCs w:val="24"/>
        </w:rPr>
        <w:t>привлечение родителей (законных представителей) воспитанников к активному участию в жизни учреждения.</w:t>
      </w:r>
    </w:p>
    <w:p w:rsidR="004A7844" w:rsidRPr="002A3CD2" w:rsidRDefault="00487393" w:rsidP="00345E1A">
      <w:pPr>
        <w:spacing w:after="0" w:line="240" w:lineRule="auto"/>
        <w:jc w:val="both"/>
        <w:rPr>
          <w:rFonts w:ascii="Times New Roman" w:hAnsi="Times New Roman"/>
          <w:sz w:val="24"/>
          <w:szCs w:val="24"/>
        </w:rPr>
      </w:pPr>
      <w:r>
        <w:rPr>
          <w:rFonts w:ascii="Times New Roman" w:hAnsi="Times New Roman"/>
          <w:sz w:val="24"/>
          <w:szCs w:val="24"/>
        </w:rPr>
        <w:t xml:space="preserve">           </w:t>
      </w:r>
      <w:r w:rsidR="00B45613" w:rsidRPr="002A3CD2">
        <w:rPr>
          <w:rFonts w:ascii="Times New Roman" w:hAnsi="Times New Roman"/>
          <w:sz w:val="24"/>
          <w:szCs w:val="24"/>
        </w:rPr>
        <w:t>49</w:t>
      </w:r>
      <w:r w:rsidR="00345E1A" w:rsidRPr="002A3CD2">
        <w:rPr>
          <w:rFonts w:ascii="Times New Roman" w:hAnsi="Times New Roman"/>
          <w:sz w:val="24"/>
          <w:szCs w:val="24"/>
        </w:rPr>
        <w:t xml:space="preserve">. </w:t>
      </w:r>
      <w:r w:rsidR="004A7844" w:rsidRPr="002A3CD2">
        <w:rPr>
          <w:rFonts w:ascii="Times New Roman" w:hAnsi="Times New Roman"/>
          <w:sz w:val="24"/>
          <w:szCs w:val="24"/>
        </w:rPr>
        <w:t>Общее родительское собрание содействует и способствует формированию положительного имиджа учреждения среди родителей (законных представителей) и населения.</w:t>
      </w:r>
    </w:p>
    <w:p w:rsidR="004A7844" w:rsidRPr="002A3CD2" w:rsidRDefault="00345E1A" w:rsidP="00345E1A">
      <w:pPr>
        <w:spacing w:after="0" w:line="240" w:lineRule="auto"/>
        <w:jc w:val="both"/>
        <w:rPr>
          <w:rFonts w:ascii="Times New Roman" w:hAnsi="Times New Roman"/>
          <w:sz w:val="24"/>
          <w:szCs w:val="24"/>
        </w:rPr>
      </w:pPr>
      <w:r w:rsidRPr="002A3CD2">
        <w:rPr>
          <w:rFonts w:ascii="Times New Roman" w:hAnsi="Times New Roman"/>
          <w:sz w:val="24"/>
          <w:szCs w:val="24"/>
        </w:rPr>
        <w:t xml:space="preserve">            5</w:t>
      </w:r>
      <w:r w:rsidR="00B45613" w:rsidRPr="002A3CD2">
        <w:rPr>
          <w:rFonts w:ascii="Times New Roman" w:hAnsi="Times New Roman"/>
          <w:sz w:val="24"/>
          <w:szCs w:val="24"/>
        </w:rPr>
        <w:t>0</w:t>
      </w:r>
      <w:r w:rsidRPr="002A3CD2">
        <w:rPr>
          <w:rFonts w:ascii="Times New Roman" w:hAnsi="Times New Roman"/>
          <w:sz w:val="24"/>
          <w:szCs w:val="24"/>
        </w:rPr>
        <w:t xml:space="preserve">. </w:t>
      </w:r>
      <w:r w:rsidR="004A7844" w:rsidRPr="002A3CD2">
        <w:rPr>
          <w:rFonts w:ascii="Times New Roman" w:hAnsi="Times New Roman"/>
          <w:sz w:val="24"/>
          <w:szCs w:val="24"/>
        </w:rPr>
        <w:t xml:space="preserve">В работе общего родительского собрания имеют право принимать участие родители (законные представители) воспитанников, </w:t>
      </w:r>
      <w:r w:rsidRPr="002A3CD2">
        <w:rPr>
          <w:rFonts w:ascii="Times New Roman" w:hAnsi="Times New Roman"/>
          <w:snapToGrid w:val="0"/>
          <w:sz w:val="24"/>
          <w:szCs w:val="24"/>
        </w:rPr>
        <w:t>заведующий учреждением</w:t>
      </w:r>
      <w:r w:rsidR="004A7844" w:rsidRPr="002A3CD2">
        <w:rPr>
          <w:rFonts w:ascii="Times New Roman" w:hAnsi="Times New Roman"/>
          <w:sz w:val="24"/>
          <w:szCs w:val="24"/>
        </w:rPr>
        <w:t xml:space="preserve">, его заместители, педагогические работники учреждения, представители </w:t>
      </w:r>
      <w:r w:rsidR="00194E60" w:rsidRPr="002A3CD2">
        <w:rPr>
          <w:rFonts w:ascii="Times New Roman" w:hAnsi="Times New Roman"/>
          <w:sz w:val="24"/>
          <w:szCs w:val="24"/>
        </w:rPr>
        <w:t>Учредителя</w:t>
      </w:r>
      <w:r w:rsidR="004A7844" w:rsidRPr="002A3CD2">
        <w:rPr>
          <w:rFonts w:ascii="Times New Roman" w:hAnsi="Times New Roman"/>
          <w:sz w:val="24"/>
          <w:szCs w:val="24"/>
        </w:rPr>
        <w:t>, органов местного самоуправления, а также иные приглашенные лица.</w:t>
      </w:r>
    </w:p>
    <w:p w:rsidR="00345E1A" w:rsidRPr="002A3CD2" w:rsidRDefault="00345E1A" w:rsidP="00345E1A">
      <w:pPr>
        <w:spacing w:after="0" w:line="240" w:lineRule="auto"/>
        <w:jc w:val="both"/>
        <w:rPr>
          <w:rFonts w:ascii="Times New Roman" w:hAnsi="Times New Roman"/>
          <w:sz w:val="24"/>
          <w:szCs w:val="24"/>
        </w:rPr>
      </w:pPr>
      <w:r w:rsidRPr="002A3CD2">
        <w:rPr>
          <w:rFonts w:ascii="Times New Roman" w:hAnsi="Times New Roman"/>
          <w:sz w:val="24"/>
          <w:szCs w:val="24"/>
        </w:rPr>
        <w:t xml:space="preserve">           5</w:t>
      </w:r>
      <w:r w:rsidR="00B45613" w:rsidRPr="002A3CD2">
        <w:rPr>
          <w:rFonts w:ascii="Times New Roman" w:hAnsi="Times New Roman"/>
          <w:sz w:val="24"/>
          <w:szCs w:val="24"/>
        </w:rPr>
        <w:t>1</w:t>
      </w:r>
      <w:r w:rsidRPr="002A3CD2">
        <w:rPr>
          <w:rFonts w:ascii="Times New Roman" w:hAnsi="Times New Roman"/>
          <w:sz w:val="24"/>
          <w:szCs w:val="24"/>
        </w:rPr>
        <w:t xml:space="preserve">. </w:t>
      </w:r>
      <w:r w:rsidR="004A7844" w:rsidRPr="002A3CD2">
        <w:rPr>
          <w:rFonts w:ascii="Times New Roman" w:hAnsi="Times New Roman"/>
          <w:sz w:val="24"/>
          <w:szCs w:val="24"/>
        </w:rPr>
        <w:t xml:space="preserve">Общие родительские собрания проводятся  по плану работы учреждения. </w:t>
      </w:r>
    </w:p>
    <w:p w:rsidR="004A7844" w:rsidRPr="002A3CD2" w:rsidRDefault="00345E1A" w:rsidP="00345E1A">
      <w:pPr>
        <w:spacing w:after="0" w:line="240" w:lineRule="auto"/>
        <w:jc w:val="both"/>
        <w:rPr>
          <w:rFonts w:ascii="Times New Roman" w:hAnsi="Times New Roman"/>
          <w:sz w:val="24"/>
          <w:szCs w:val="24"/>
        </w:rPr>
      </w:pPr>
      <w:r w:rsidRPr="002A3CD2">
        <w:rPr>
          <w:rFonts w:ascii="Times New Roman" w:hAnsi="Times New Roman"/>
          <w:sz w:val="24"/>
          <w:szCs w:val="24"/>
        </w:rPr>
        <w:t xml:space="preserve">         </w:t>
      </w:r>
      <w:r w:rsidR="00487393">
        <w:rPr>
          <w:rFonts w:ascii="Times New Roman" w:hAnsi="Times New Roman"/>
          <w:sz w:val="24"/>
          <w:szCs w:val="24"/>
        </w:rPr>
        <w:t xml:space="preserve">  </w:t>
      </w:r>
      <w:r w:rsidRPr="002A3CD2">
        <w:rPr>
          <w:rFonts w:ascii="Times New Roman" w:hAnsi="Times New Roman"/>
          <w:sz w:val="24"/>
          <w:szCs w:val="24"/>
        </w:rPr>
        <w:t>5</w:t>
      </w:r>
      <w:r w:rsidR="00B45613" w:rsidRPr="002A3CD2">
        <w:rPr>
          <w:rFonts w:ascii="Times New Roman" w:hAnsi="Times New Roman"/>
          <w:sz w:val="24"/>
          <w:szCs w:val="24"/>
        </w:rPr>
        <w:t>2</w:t>
      </w:r>
      <w:r w:rsidRPr="002A3CD2">
        <w:rPr>
          <w:rFonts w:ascii="Times New Roman" w:hAnsi="Times New Roman"/>
          <w:sz w:val="24"/>
          <w:szCs w:val="24"/>
        </w:rPr>
        <w:t xml:space="preserve">. </w:t>
      </w:r>
      <w:r w:rsidR="004A7844" w:rsidRPr="002A3CD2">
        <w:rPr>
          <w:rFonts w:ascii="Times New Roman" w:hAnsi="Times New Roman"/>
          <w:snapToGrid w:val="0"/>
          <w:sz w:val="24"/>
          <w:szCs w:val="24"/>
        </w:rPr>
        <w:t xml:space="preserve">Заседания </w:t>
      </w:r>
      <w:r w:rsidR="004A7844" w:rsidRPr="002A3CD2">
        <w:rPr>
          <w:rFonts w:ascii="Times New Roman" w:hAnsi="Times New Roman"/>
          <w:sz w:val="24"/>
          <w:szCs w:val="24"/>
        </w:rPr>
        <w:t xml:space="preserve">общего родительского собрания </w:t>
      </w:r>
      <w:r w:rsidR="004A7844" w:rsidRPr="002A3CD2">
        <w:rPr>
          <w:rFonts w:ascii="Times New Roman" w:hAnsi="Times New Roman"/>
          <w:snapToGrid w:val="0"/>
          <w:sz w:val="24"/>
          <w:szCs w:val="24"/>
        </w:rPr>
        <w:t xml:space="preserve">оформляются протоколом. </w:t>
      </w:r>
      <w:r w:rsidR="004A7844" w:rsidRPr="002A3CD2">
        <w:rPr>
          <w:rFonts w:ascii="Times New Roman" w:hAnsi="Times New Roman"/>
          <w:sz w:val="24"/>
          <w:szCs w:val="24"/>
        </w:rPr>
        <w:t xml:space="preserve">Решения общего родительского собрания, как формы коллегиального органа управления в учреждении, принимаются простым большинством голосов, заносятся в протокол собрания и носят рекомендательный характер. Они становятся обязательными для исполнения после издания на основании этих решений приказа </w:t>
      </w:r>
      <w:r w:rsidR="00EE6FC6" w:rsidRPr="002A3CD2">
        <w:rPr>
          <w:rFonts w:ascii="Times New Roman" w:hAnsi="Times New Roman"/>
          <w:sz w:val="24"/>
          <w:szCs w:val="24"/>
        </w:rPr>
        <w:t>руководителя</w:t>
      </w:r>
      <w:r w:rsidR="004A7844" w:rsidRPr="002A3CD2">
        <w:rPr>
          <w:rFonts w:ascii="Times New Roman" w:hAnsi="Times New Roman"/>
          <w:sz w:val="24"/>
          <w:szCs w:val="24"/>
        </w:rPr>
        <w:t xml:space="preserve"> учреждением.</w:t>
      </w:r>
    </w:p>
    <w:p w:rsidR="004A7844" w:rsidRPr="002A3CD2" w:rsidRDefault="004A7844" w:rsidP="009B548E">
      <w:pPr>
        <w:pStyle w:val="a5"/>
        <w:spacing w:after="0" w:line="240" w:lineRule="auto"/>
        <w:ind w:left="0" w:firstLine="709"/>
        <w:jc w:val="both"/>
        <w:rPr>
          <w:rFonts w:ascii="Times New Roman" w:hAnsi="Times New Roman"/>
          <w:sz w:val="24"/>
          <w:szCs w:val="24"/>
        </w:rPr>
      </w:pPr>
    </w:p>
    <w:p w:rsidR="004A7844" w:rsidRPr="002A3CD2" w:rsidRDefault="004A7844" w:rsidP="009B548E">
      <w:pPr>
        <w:pStyle w:val="2"/>
        <w:spacing w:before="0" w:line="240" w:lineRule="auto"/>
        <w:ind w:firstLine="709"/>
        <w:contextualSpacing/>
        <w:rPr>
          <w:rFonts w:ascii="Times New Roman" w:hAnsi="Times New Roman" w:cs="Times New Roman"/>
          <w:color w:val="auto"/>
          <w:sz w:val="24"/>
          <w:szCs w:val="24"/>
        </w:rPr>
      </w:pPr>
      <w:r w:rsidRPr="002A3CD2">
        <w:rPr>
          <w:rFonts w:ascii="Times New Roman" w:hAnsi="Times New Roman" w:cs="Times New Roman"/>
          <w:b w:val="0"/>
          <w:color w:val="auto"/>
          <w:sz w:val="24"/>
          <w:szCs w:val="24"/>
        </w:rPr>
        <w:t xml:space="preserve">Статья </w:t>
      </w:r>
      <w:r w:rsidR="00793FE4" w:rsidRPr="002A3CD2">
        <w:rPr>
          <w:rFonts w:ascii="Times New Roman" w:hAnsi="Times New Roman" w:cs="Times New Roman"/>
          <w:b w:val="0"/>
          <w:color w:val="auto"/>
          <w:sz w:val="24"/>
          <w:szCs w:val="24"/>
        </w:rPr>
        <w:t>6</w:t>
      </w:r>
      <w:r w:rsidRPr="002A3CD2">
        <w:rPr>
          <w:rFonts w:ascii="Times New Roman" w:hAnsi="Times New Roman" w:cs="Times New Roman"/>
          <w:b w:val="0"/>
          <w:color w:val="auto"/>
          <w:sz w:val="24"/>
          <w:szCs w:val="24"/>
        </w:rPr>
        <w:t>.</w:t>
      </w:r>
      <w:r w:rsidRPr="002A3CD2">
        <w:rPr>
          <w:rFonts w:ascii="Times New Roman" w:hAnsi="Times New Roman" w:cs="Times New Roman"/>
          <w:color w:val="auto"/>
          <w:sz w:val="24"/>
          <w:szCs w:val="24"/>
        </w:rPr>
        <w:t xml:space="preserve"> Имущество и финансовое обеспечение учреждения</w:t>
      </w:r>
    </w:p>
    <w:p w:rsidR="002D3C69" w:rsidRPr="002A3CD2" w:rsidRDefault="002D3C69" w:rsidP="009B548E">
      <w:pPr>
        <w:spacing w:after="0" w:line="240" w:lineRule="auto"/>
      </w:pPr>
    </w:p>
    <w:p w:rsidR="004A7844" w:rsidRPr="002A3CD2" w:rsidRDefault="004F68F2" w:rsidP="009B548E">
      <w:pPr>
        <w:pStyle w:val="a5"/>
        <w:numPr>
          <w:ilvl w:val="0"/>
          <w:numId w:val="28"/>
        </w:numPr>
        <w:tabs>
          <w:tab w:val="left" w:pos="0"/>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 xml:space="preserve"> </w:t>
      </w:r>
      <w:r w:rsidR="004A7844" w:rsidRPr="002A3CD2">
        <w:rPr>
          <w:rFonts w:ascii="Times New Roman" w:hAnsi="Times New Roman"/>
          <w:sz w:val="24"/>
          <w:szCs w:val="24"/>
        </w:rPr>
        <w:t>Объекты права собственности (здания, сооружения, имущество, оборудование, а также другое необходимое имущество потребительского, социального, культурного и иного назначения) закрепляется за учреждением на праве оперативного управления.</w:t>
      </w:r>
    </w:p>
    <w:p w:rsidR="004C7C50" w:rsidRPr="002A3CD2" w:rsidRDefault="004C7C50" w:rsidP="009B548E">
      <w:pPr>
        <w:pStyle w:val="a5"/>
        <w:tabs>
          <w:tab w:val="left" w:pos="0"/>
        </w:tabs>
        <w:autoSpaceDE w:val="0"/>
        <w:autoSpaceDN w:val="0"/>
        <w:adjustRightInd w:val="0"/>
        <w:spacing w:after="0" w:line="240" w:lineRule="auto"/>
        <w:ind w:left="0" w:firstLine="709"/>
        <w:jc w:val="both"/>
        <w:outlineLvl w:val="1"/>
        <w:rPr>
          <w:rFonts w:ascii="Times New Roman" w:hAnsi="Times New Roman"/>
          <w:sz w:val="24"/>
          <w:szCs w:val="24"/>
        </w:rPr>
      </w:pPr>
      <w:r w:rsidRPr="002A3CD2">
        <w:rPr>
          <w:rFonts w:ascii="Times New Roman" w:hAnsi="Times New Roman"/>
          <w:sz w:val="24"/>
          <w:szCs w:val="24"/>
        </w:rPr>
        <w:t>Состав объектов собственности, передаваемых учреждению на праве оперативного управления, определяется комитетом по управлению муниципальным имущест</w:t>
      </w:r>
      <w:r w:rsidR="00834F50" w:rsidRPr="002A3CD2">
        <w:rPr>
          <w:rFonts w:ascii="Times New Roman" w:hAnsi="Times New Roman"/>
          <w:sz w:val="24"/>
          <w:szCs w:val="24"/>
        </w:rPr>
        <w:t xml:space="preserve">вом администрации города Покачи. </w:t>
      </w:r>
      <w:r w:rsidRPr="002A3CD2">
        <w:rPr>
          <w:rFonts w:ascii="Times New Roman" w:hAnsi="Times New Roman"/>
          <w:sz w:val="24"/>
          <w:szCs w:val="24"/>
        </w:rPr>
        <w:t>Указанные объекты собственности передаются учреждению КУМИ  в оперативное управление по акту приема-передачи, который должен содержать полное описание передаваемых объектов собственности. Переданные объекты собственности  ставятся на баланс  учреждения.</w:t>
      </w:r>
    </w:p>
    <w:p w:rsidR="004C7C50" w:rsidRPr="002A3CD2" w:rsidRDefault="004C7C50" w:rsidP="009B548E">
      <w:pPr>
        <w:pStyle w:val="a5"/>
        <w:tabs>
          <w:tab w:val="left" w:pos="0"/>
        </w:tabs>
        <w:autoSpaceDE w:val="0"/>
        <w:autoSpaceDN w:val="0"/>
        <w:adjustRightInd w:val="0"/>
        <w:spacing w:after="0" w:line="240" w:lineRule="auto"/>
        <w:ind w:left="0" w:firstLine="709"/>
        <w:jc w:val="both"/>
        <w:outlineLvl w:val="1"/>
        <w:rPr>
          <w:rFonts w:ascii="Times New Roman" w:hAnsi="Times New Roman"/>
          <w:sz w:val="24"/>
          <w:szCs w:val="24"/>
        </w:rPr>
      </w:pPr>
      <w:r w:rsidRPr="002A3CD2">
        <w:rPr>
          <w:rFonts w:ascii="Times New Roman" w:hAnsi="Times New Roman"/>
          <w:sz w:val="24"/>
          <w:szCs w:val="24"/>
        </w:rPr>
        <w:t xml:space="preserve">Акт приема-передачи подписывается </w:t>
      </w:r>
      <w:r w:rsidR="007604C2" w:rsidRPr="002A3CD2">
        <w:rPr>
          <w:rFonts w:ascii="Times New Roman" w:hAnsi="Times New Roman"/>
          <w:sz w:val="24"/>
          <w:szCs w:val="24"/>
        </w:rPr>
        <w:t>руководителем учреждения</w:t>
      </w:r>
      <w:r w:rsidRPr="002A3CD2">
        <w:rPr>
          <w:rFonts w:ascii="Times New Roman" w:hAnsi="Times New Roman"/>
          <w:sz w:val="24"/>
          <w:szCs w:val="24"/>
        </w:rPr>
        <w:t xml:space="preserve"> и руководителем КУМИ.</w:t>
      </w:r>
    </w:p>
    <w:p w:rsidR="004A7844" w:rsidRPr="002A3CD2" w:rsidRDefault="004A7844" w:rsidP="009B548E">
      <w:pPr>
        <w:tabs>
          <w:tab w:val="left" w:pos="284"/>
        </w:tabs>
        <w:spacing w:after="0" w:line="240" w:lineRule="auto"/>
        <w:ind w:firstLine="709"/>
        <w:contextualSpacing/>
        <w:jc w:val="both"/>
        <w:rPr>
          <w:rFonts w:ascii="Times New Roman" w:hAnsi="Times New Roman"/>
          <w:b/>
          <w:sz w:val="24"/>
          <w:szCs w:val="24"/>
          <w:u w:val="single"/>
        </w:rPr>
      </w:pPr>
      <w:r w:rsidRPr="002A3CD2">
        <w:rPr>
          <w:rFonts w:ascii="Times New Roman" w:hAnsi="Times New Roman"/>
          <w:sz w:val="24"/>
          <w:szCs w:val="24"/>
        </w:rPr>
        <w:t>Земельный участок, необходимый для выполнения учреждением своих уставных задач, предоставляется ему на праве постоянного (бессрочного) пользования в порядке, установленном законодательством Российской Федерации.</w:t>
      </w:r>
    </w:p>
    <w:p w:rsidR="004A7844" w:rsidRPr="002A3CD2" w:rsidRDefault="004A7844" w:rsidP="009B548E">
      <w:pPr>
        <w:pStyle w:val="a5"/>
        <w:numPr>
          <w:ilvl w:val="0"/>
          <w:numId w:val="28"/>
        </w:numPr>
        <w:tabs>
          <w:tab w:val="left" w:pos="284"/>
        </w:tabs>
        <w:spacing w:after="0" w:line="240" w:lineRule="auto"/>
        <w:ind w:left="0" w:firstLine="709"/>
        <w:jc w:val="both"/>
        <w:rPr>
          <w:rFonts w:ascii="Times New Roman" w:hAnsi="Times New Roman"/>
          <w:sz w:val="24"/>
          <w:szCs w:val="24"/>
        </w:rPr>
      </w:pPr>
      <w:r w:rsidRPr="002A3CD2">
        <w:rPr>
          <w:rFonts w:ascii="Times New Roman" w:hAnsi="Times New Roman"/>
          <w:sz w:val="24"/>
          <w:szCs w:val="24"/>
        </w:rPr>
        <w:t xml:space="preserve"> Учреждение владеет, пользуется и распоряжается закрепленным за ней имуществом в соответствии с его назначением, уставными целями своей деятельности и заданиями собственника в рамках, установленных законодательством Российской Федерации.</w:t>
      </w:r>
    </w:p>
    <w:p w:rsidR="004A7844" w:rsidRPr="002A3CD2" w:rsidRDefault="004A7844" w:rsidP="009B548E">
      <w:pPr>
        <w:pStyle w:val="a5"/>
        <w:numPr>
          <w:ilvl w:val="0"/>
          <w:numId w:val="28"/>
        </w:numPr>
        <w:tabs>
          <w:tab w:val="left" w:pos="709"/>
        </w:tabs>
        <w:autoSpaceDE w:val="0"/>
        <w:autoSpaceDN w:val="0"/>
        <w:adjustRightInd w:val="0"/>
        <w:spacing w:after="0" w:line="240" w:lineRule="auto"/>
        <w:ind w:left="0" w:firstLine="709"/>
        <w:jc w:val="both"/>
        <w:outlineLvl w:val="1"/>
        <w:rPr>
          <w:rFonts w:ascii="Times New Roman" w:hAnsi="Times New Roman"/>
          <w:sz w:val="24"/>
          <w:szCs w:val="24"/>
        </w:rPr>
      </w:pPr>
      <w:r w:rsidRPr="002A3CD2">
        <w:rPr>
          <w:rFonts w:ascii="Times New Roman" w:hAnsi="Times New Roman"/>
          <w:sz w:val="24"/>
          <w:szCs w:val="24"/>
        </w:rPr>
        <w:t xml:space="preserve"> Учреждение без согласия собственника имущества не вправе распоряжаться особо ценным движимым имуществом, закрепленным за ним собственником или приобретенным учреждением за счет средств, выделенных ему собственником на приобретение такого имущества, а также недвижимым имуществом.</w:t>
      </w:r>
    </w:p>
    <w:p w:rsidR="004A7844" w:rsidRPr="002A3CD2" w:rsidRDefault="004A7844" w:rsidP="009B548E">
      <w:pPr>
        <w:autoSpaceDE w:val="0"/>
        <w:autoSpaceDN w:val="0"/>
        <w:adjustRightInd w:val="0"/>
        <w:spacing w:after="0" w:line="240" w:lineRule="auto"/>
        <w:ind w:firstLine="709"/>
        <w:contextualSpacing/>
        <w:jc w:val="both"/>
        <w:outlineLvl w:val="1"/>
        <w:rPr>
          <w:rFonts w:ascii="Times New Roman" w:hAnsi="Times New Roman"/>
          <w:sz w:val="24"/>
          <w:szCs w:val="24"/>
        </w:rPr>
      </w:pPr>
      <w:r w:rsidRPr="002A3CD2">
        <w:rPr>
          <w:rFonts w:ascii="Times New Roman" w:hAnsi="Times New Roman"/>
          <w:sz w:val="24"/>
          <w:szCs w:val="24"/>
        </w:rPr>
        <w:t>Остальным имуществом, находящимся у него на праве оперативного управления, учреждение вправе распоряжаться самостоятельно, если иное не предусмотрено законодательством Российской Федерации.</w:t>
      </w:r>
    </w:p>
    <w:p w:rsidR="004A7844" w:rsidRPr="002A3CD2" w:rsidRDefault="004A7844" w:rsidP="009B548E">
      <w:pPr>
        <w:pStyle w:val="a5"/>
        <w:numPr>
          <w:ilvl w:val="0"/>
          <w:numId w:val="28"/>
        </w:numPr>
        <w:tabs>
          <w:tab w:val="left" w:pos="709"/>
        </w:tabs>
        <w:autoSpaceDE w:val="0"/>
        <w:autoSpaceDN w:val="0"/>
        <w:adjustRightInd w:val="0"/>
        <w:spacing w:after="0" w:line="240" w:lineRule="auto"/>
        <w:ind w:left="0" w:firstLine="709"/>
        <w:jc w:val="both"/>
        <w:outlineLvl w:val="1"/>
        <w:rPr>
          <w:rFonts w:ascii="Times New Roman" w:hAnsi="Times New Roman"/>
          <w:sz w:val="24"/>
          <w:szCs w:val="24"/>
        </w:rPr>
      </w:pPr>
      <w:r w:rsidRPr="002A3CD2">
        <w:rPr>
          <w:rFonts w:ascii="Times New Roman" w:hAnsi="Times New Roman"/>
          <w:sz w:val="24"/>
          <w:szCs w:val="24"/>
        </w:rPr>
        <w:t xml:space="preserve"> Источниками формирования имущества и финансовых ресурсов учреждения являются:</w:t>
      </w:r>
    </w:p>
    <w:p w:rsidR="004A7844" w:rsidRPr="002A3CD2" w:rsidRDefault="00DD5630" w:rsidP="009B548E">
      <w:pPr>
        <w:pStyle w:val="a5"/>
        <w:numPr>
          <w:ilvl w:val="0"/>
          <w:numId w:val="12"/>
        </w:numPr>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 xml:space="preserve"> </w:t>
      </w:r>
      <w:r w:rsidR="004A7844" w:rsidRPr="002A3CD2">
        <w:rPr>
          <w:rFonts w:ascii="Times New Roman" w:hAnsi="Times New Roman"/>
          <w:sz w:val="24"/>
          <w:szCs w:val="24"/>
        </w:rPr>
        <w:t>имущество, закрепленное за учреждением на праве оперативного управления;</w:t>
      </w:r>
    </w:p>
    <w:p w:rsidR="004A7844" w:rsidRPr="002A3CD2" w:rsidRDefault="00DD5630" w:rsidP="009B548E">
      <w:pPr>
        <w:pStyle w:val="a5"/>
        <w:numPr>
          <w:ilvl w:val="0"/>
          <w:numId w:val="12"/>
        </w:numPr>
        <w:tabs>
          <w:tab w:val="left" w:pos="709"/>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 xml:space="preserve"> </w:t>
      </w:r>
      <w:r w:rsidR="004A7844" w:rsidRPr="002A3CD2">
        <w:rPr>
          <w:rFonts w:ascii="Times New Roman" w:hAnsi="Times New Roman"/>
          <w:sz w:val="24"/>
          <w:szCs w:val="24"/>
        </w:rPr>
        <w:t>субсидии на оказание муниципальных услуг в соответствии с муниципальным заданием;</w:t>
      </w:r>
    </w:p>
    <w:p w:rsidR="004A7844" w:rsidRPr="002A3CD2" w:rsidRDefault="00DD5630" w:rsidP="009B548E">
      <w:pPr>
        <w:pStyle w:val="a5"/>
        <w:numPr>
          <w:ilvl w:val="0"/>
          <w:numId w:val="12"/>
        </w:numPr>
        <w:tabs>
          <w:tab w:val="left" w:pos="709"/>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 xml:space="preserve"> </w:t>
      </w:r>
      <w:r w:rsidR="004A7844" w:rsidRPr="002A3CD2">
        <w:rPr>
          <w:rFonts w:ascii="Times New Roman" w:hAnsi="Times New Roman"/>
          <w:sz w:val="24"/>
          <w:szCs w:val="24"/>
        </w:rPr>
        <w:t>субсидии на иные цели;</w:t>
      </w:r>
    </w:p>
    <w:p w:rsidR="004A7844" w:rsidRPr="002A3CD2" w:rsidRDefault="007F09AD" w:rsidP="009B548E">
      <w:pPr>
        <w:pStyle w:val="a5"/>
        <w:numPr>
          <w:ilvl w:val="0"/>
          <w:numId w:val="12"/>
        </w:numPr>
        <w:autoSpaceDE w:val="0"/>
        <w:autoSpaceDN w:val="0"/>
        <w:adjustRightInd w:val="0"/>
        <w:spacing w:after="0" w:line="240" w:lineRule="auto"/>
        <w:ind w:left="0" w:firstLine="709"/>
        <w:jc w:val="both"/>
        <w:outlineLvl w:val="1"/>
        <w:rPr>
          <w:rFonts w:ascii="Times New Roman" w:hAnsi="Times New Roman"/>
          <w:sz w:val="24"/>
          <w:szCs w:val="24"/>
        </w:rPr>
      </w:pPr>
      <w:r w:rsidRPr="002A3CD2">
        <w:rPr>
          <w:rFonts w:ascii="Times New Roman" w:hAnsi="Times New Roman"/>
          <w:sz w:val="24"/>
          <w:szCs w:val="24"/>
        </w:rPr>
        <w:t xml:space="preserve"> доходы от использования имуществом, переданного учреждению собственником;</w:t>
      </w:r>
    </w:p>
    <w:p w:rsidR="007F09AD" w:rsidRPr="002A3CD2" w:rsidRDefault="007F09AD" w:rsidP="009B548E">
      <w:pPr>
        <w:pStyle w:val="a5"/>
        <w:numPr>
          <w:ilvl w:val="0"/>
          <w:numId w:val="12"/>
        </w:numPr>
        <w:autoSpaceDE w:val="0"/>
        <w:autoSpaceDN w:val="0"/>
        <w:adjustRightInd w:val="0"/>
        <w:spacing w:after="0" w:line="240" w:lineRule="auto"/>
        <w:ind w:left="0" w:firstLine="709"/>
        <w:jc w:val="both"/>
        <w:outlineLvl w:val="1"/>
        <w:rPr>
          <w:rFonts w:ascii="Times New Roman" w:hAnsi="Times New Roman"/>
          <w:sz w:val="24"/>
          <w:szCs w:val="24"/>
        </w:rPr>
      </w:pPr>
      <w:r w:rsidRPr="002A3CD2">
        <w:rPr>
          <w:rFonts w:ascii="Times New Roman" w:hAnsi="Times New Roman"/>
          <w:sz w:val="24"/>
          <w:szCs w:val="24"/>
        </w:rPr>
        <w:t xml:space="preserve"> средства, полученные от родителей (законных представителей) за предоставление платных, дополнительных образовательных услуг;</w:t>
      </w:r>
    </w:p>
    <w:p w:rsidR="007F09AD" w:rsidRPr="002A3CD2" w:rsidRDefault="007F09AD" w:rsidP="009B548E">
      <w:pPr>
        <w:pStyle w:val="a5"/>
        <w:numPr>
          <w:ilvl w:val="0"/>
          <w:numId w:val="12"/>
        </w:numPr>
        <w:autoSpaceDE w:val="0"/>
        <w:autoSpaceDN w:val="0"/>
        <w:adjustRightInd w:val="0"/>
        <w:spacing w:after="0" w:line="240" w:lineRule="auto"/>
        <w:ind w:left="0" w:firstLine="709"/>
        <w:jc w:val="both"/>
        <w:outlineLvl w:val="1"/>
        <w:rPr>
          <w:rFonts w:ascii="Times New Roman" w:hAnsi="Times New Roman"/>
          <w:sz w:val="24"/>
          <w:szCs w:val="24"/>
        </w:rPr>
      </w:pPr>
      <w:r w:rsidRPr="002A3CD2">
        <w:rPr>
          <w:rFonts w:ascii="Times New Roman" w:hAnsi="Times New Roman"/>
          <w:sz w:val="24"/>
          <w:szCs w:val="24"/>
        </w:rPr>
        <w:lastRenderedPageBreak/>
        <w:t xml:space="preserve"> плата, </w:t>
      </w:r>
      <w:r w:rsidR="006C527E" w:rsidRPr="002A3CD2">
        <w:rPr>
          <w:rFonts w:ascii="Times New Roman" w:hAnsi="Times New Roman"/>
          <w:sz w:val="24"/>
          <w:szCs w:val="24"/>
        </w:rPr>
        <w:t>взимаемая</w:t>
      </w:r>
      <w:r w:rsidRPr="002A3CD2">
        <w:rPr>
          <w:rFonts w:ascii="Times New Roman" w:hAnsi="Times New Roman"/>
          <w:sz w:val="24"/>
          <w:szCs w:val="24"/>
        </w:rPr>
        <w:t xml:space="preserve"> с родителей (законных представителей) за содержание ребенка в учреждении, реализующего основную общеобразовательную программу дошкольного об</w:t>
      </w:r>
      <w:r w:rsidR="00E56625" w:rsidRPr="002A3CD2">
        <w:rPr>
          <w:rFonts w:ascii="Times New Roman" w:hAnsi="Times New Roman"/>
          <w:sz w:val="24"/>
          <w:szCs w:val="24"/>
        </w:rPr>
        <w:t>разования, а также осуществление</w:t>
      </w:r>
      <w:r w:rsidRPr="002A3CD2">
        <w:rPr>
          <w:rFonts w:ascii="Times New Roman" w:hAnsi="Times New Roman"/>
          <w:sz w:val="24"/>
          <w:szCs w:val="24"/>
        </w:rPr>
        <w:t xml:space="preserve"> присмотра и ухода за детьми;</w:t>
      </w:r>
    </w:p>
    <w:p w:rsidR="007F09AD" w:rsidRPr="002A3CD2" w:rsidRDefault="007F09AD" w:rsidP="009B548E">
      <w:pPr>
        <w:pStyle w:val="a5"/>
        <w:numPr>
          <w:ilvl w:val="0"/>
          <w:numId w:val="12"/>
        </w:numPr>
        <w:autoSpaceDE w:val="0"/>
        <w:autoSpaceDN w:val="0"/>
        <w:adjustRightInd w:val="0"/>
        <w:spacing w:after="0" w:line="240" w:lineRule="auto"/>
        <w:ind w:left="0" w:firstLine="709"/>
        <w:jc w:val="both"/>
        <w:outlineLvl w:val="1"/>
        <w:rPr>
          <w:rFonts w:ascii="Times New Roman" w:hAnsi="Times New Roman"/>
          <w:sz w:val="24"/>
          <w:szCs w:val="24"/>
        </w:rPr>
      </w:pPr>
      <w:r w:rsidRPr="002A3CD2">
        <w:rPr>
          <w:rFonts w:ascii="Times New Roman" w:hAnsi="Times New Roman"/>
          <w:sz w:val="24"/>
          <w:szCs w:val="24"/>
        </w:rPr>
        <w:t xml:space="preserve"> добровольные пожертвования и целевые взносы физических и юридических лиц Р</w:t>
      </w:r>
      <w:r w:rsidR="00834F50" w:rsidRPr="002A3CD2">
        <w:rPr>
          <w:rFonts w:ascii="Times New Roman" w:hAnsi="Times New Roman"/>
          <w:sz w:val="24"/>
          <w:szCs w:val="24"/>
        </w:rPr>
        <w:t xml:space="preserve">оссийской </w:t>
      </w:r>
      <w:r w:rsidRPr="002A3CD2">
        <w:rPr>
          <w:rFonts w:ascii="Times New Roman" w:hAnsi="Times New Roman"/>
          <w:sz w:val="24"/>
          <w:szCs w:val="24"/>
        </w:rPr>
        <w:t>Ф</w:t>
      </w:r>
      <w:r w:rsidR="00834F50" w:rsidRPr="002A3CD2">
        <w:rPr>
          <w:rFonts w:ascii="Times New Roman" w:hAnsi="Times New Roman"/>
          <w:sz w:val="24"/>
          <w:szCs w:val="24"/>
        </w:rPr>
        <w:t>едерации</w:t>
      </w:r>
      <w:r w:rsidRPr="002A3CD2">
        <w:rPr>
          <w:rFonts w:ascii="Times New Roman" w:hAnsi="Times New Roman"/>
          <w:sz w:val="24"/>
          <w:szCs w:val="24"/>
        </w:rPr>
        <w:t>;</w:t>
      </w:r>
    </w:p>
    <w:p w:rsidR="007F09AD" w:rsidRPr="002A3CD2" w:rsidRDefault="007F09AD" w:rsidP="009B548E">
      <w:pPr>
        <w:pStyle w:val="a5"/>
        <w:numPr>
          <w:ilvl w:val="0"/>
          <w:numId w:val="12"/>
        </w:numPr>
        <w:autoSpaceDE w:val="0"/>
        <w:autoSpaceDN w:val="0"/>
        <w:adjustRightInd w:val="0"/>
        <w:spacing w:after="0" w:line="240" w:lineRule="auto"/>
        <w:ind w:left="0" w:firstLine="709"/>
        <w:jc w:val="both"/>
        <w:outlineLvl w:val="1"/>
        <w:rPr>
          <w:rFonts w:ascii="Times New Roman" w:hAnsi="Times New Roman"/>
          <w:sz w:val="24"/>
          <w:szCs w:val="24"/>
        </w:rPr>
      </w:pPr>
      <w:r w:rsidRPr="002A3CD2">
        <w:rPr>
          <w:rFonts w:ascii="Times New Roman" w:hAnsi="Times New Roman"/>
          <w:sz w:val="24"/>
          <w:szCs w:val="24"/>
        </w:rPr>
        <w:t xml:space="preserve"> иные источники, не запрещенные действующим законодательством.</w:t>
      </w:r>
    </w:p>
    <w:p w:rsidR="004A7844" w:rsidRPr="002A3CD2" w:rsidRDefault="004A7844" w:rsidP="009B548E">
      <w:pPr>
        <w:autoSpaceDE w:val="0"/>
        <w:autoSpaceDN w:val="0"/>
        <w:adjustRightInd w:val="0"/>
        <w:spacing w:after="0" w:line="240" w:lineRule="auto"/>
        <w:ind w:firstLine="709"/>
        <w:contextualSpacing/>
        <w:jc w:val="both"/>
        <w:outlineLvl w:val="1"/>
        <w:rPr>
          <w:rFonts w:ascii="Times New Roman" w:hAnsi="Times New Roman"/>
          <w:sz w:val="24"/>
          <w:szCs w:val="24"/>
        </w:rPr>
      </w:pPr>
      <w:r w:rsidRPr="002A3CD2">
        <w:rPr>
          <w:rFonts w:ascii="Times New Roman" w:hAnsi="Times New Roman"/>
          <w:sz w:val="24"/>
          <w:szCs w:val="24"/>
        </w:rPr>
        <w:t xml:space="preserve">В случае сдачи в аренду с согласия </w:t>
      </w:r>
      <w:r w:rsidR="00194E60" w:rsidRPr="002A3CD2">
        <w:rPr>
          <w:rFonts w:ascii="Times New Roman" w:hAnsi="Times New Roman"/>
          <w:sz w:val="24"/>
          <w:szCs w:val="24"/>
        </w:rPr>
        <w:t>Учредителя</w:t>
      </w:r>
      <w:r w:rsidRPr="002A3CD2">
        <w:rPr>
          <w:rFonts w:ascii="Times New Roman" w:hAnsi="Times New Roman"/>
          <w:sz w:val="24"/>
          <w:szCs w:val="24"/>
        </w:rPr>
        <w:t xml:space="preserve">  недвижимого имущества и особо ценного движимого имущества, закрепленного за учреждением или приобретенного учреждени</w:t>
      </w:r>
      <w:r w:rsidR="00F772B2" w:rsidRPr="002A3CD2">
        <w:rPr>
          <w:rFonts w:ascii="Times New Roman" w:hAnsi="Times New Roman"/>
          <w:sz w:val="24"/>
          <w:szCs w:val="24"/>
        </w:rPr>
        <w:t>ем за счет средств, выделенных У</w:t>
      </w:r>
      <w:r w:rsidRPr="002A3CD2">
        <w:rPr>
          <w:rFonts w:ascii="Times New Roman" w:hAnsi="Times New Roman"/>
          <w:sz w:val="24"/>
          <w:szCs w:val="24"/>
        </w:rPr>
        <w:t>чредителем на приобретение такого имущества,  финансовое обеспечение содержания такого имущества учредителем не осуществляется.</w:t>
      </w:r>
    </w:p>
    <w:p w:rsidR="007F09AD" w:rsidRPr="002A3CD2" w:rsidRDefault="007F09AD" w:rsidP="009B548E">
      <w:pPr>
        <w:pStyle w:val="a5"/>
        <w:tabs>
          <w:tab w:val="left" w:pos="709"/>
        </w:tabs>
        <w:autoSpaceDE w:val="0"/>
        <w:autoSpaceDN w:val="0"/>
        <w:adjustRightInd w:val="0"/>
        <w:spacing w:after="0" w:line="240" w:lineRule="auto"/>
        <w:ind w:left="0" w:firstLine="709"/>
        <w:jc w:val="both"/>
        <w:outlineLvl w:val="1"/>
        <w:rPr>
          <w:rFonts w:ascii="Times New Roman" w:hAnsi="Times New Roman"/>
          <w:sz w:val="24"/>
          <w:szCs w:val="24"/>
        </w:rPr>
      </w:pPr>
      <w:r w:rsidRPr="002A3CD2">
        <w:rPr>
          <w:rFonts w:ascii="Times New Roman" w:hAnsi="Times New Roman"/>
          <w:sz w:val="24"/>
          <w:szCs w:val="24"/>
        </w:rPr>
        <w:t>5.</w:t>
      </w:r>
      <w:r w:rsidR="004A7844" w:rsidRPr="002A3CD2">
        <w:rPr>
          <w:rFonts w:ascii="Times New Roman" w:hAnsi="Times New Roman"/>
          <w:sz w:val="24"/>
          <w:szCs w:val="24"/>
        </w:rPr>
        <w:t xml:space="preserve"> Учредитель вправе изъять излишнее, неиспользуемое либо используемое не по назначению имущество, закрепленное за учреждением  на праве оперативного управления, и распорядиться им по своему усмотрению.</w:t>
      </w:r>
    </w:p>
    <w:p w:rsidR="004A7844" w:rsidRPr="002A3CD2" w:rsidRDefault="007F09AD" w:rsidP="009B548E">
      <w:pPr>
        <w:tabs>
          <w:tab w:val="left" w:pos="709"/>
        </w:tabs>
        <w:autoSpaceDE w:val="0"/>
        <w:autoSpaceDN w:val="0"/>
        <w:adjustRightInd w:val="0"/>
        <w:spacing w:after="0" w:line="240" w:lineRule="auto"/>
        <w:ind w:firstLine="709"/>
        <w:jc w:val="both"/>
        <w:outlineLvl w:val="1"/>
        <w:rPr>
          <w:rFonts w:ascii="Times New Roman" w:hAnsi="Times New Roman"/>
          <w:sz w:val="24"/>
          <w:szCs w:val="24"/>
        </w:rPr>
      </w:pPr>
      <w:r w:rsidRPr="002A3CD2">
        <w:rPr>
          <w:rFonts w:ascii="Times New Roman" w:hAnsi="Times New Roman"/>
          <w:sz w:val="24"/>
          <w:szCs w:val="24"/>
        </w:rPr>
        <w:t>6.</w:t>
      </w:r>
      <w:r w:rsidR="004A7844" w:rsidRPr="002A3CD2">
        <w:rPr>
          <w:rFonts w:ascii="Times New Roman" w:hAnsi="Times New Roman"/>
          <w:sz w:val="24"/>
          <w:szCs w:val="24"/>
        </w:rPr>
        <w:t xml:space="preserve"> Учреждение обеспечивает сохранность, использование по назначению и содержание имущества, закрепленного за ним на праве оперативного управления.</w:t>
      </w:r>
    </w:p>
    <w:p w:rsidR="004A7844" w:rsidRPr="002A3CD2" w:rsidRDefault="007F09AD" w:rsidP="009B548E">
      <w:pPr>
        <w:tabs>
          <w:tab w:val="left" w:pos="709"/>
        </w:tabs>
        <w:autoSpaceDE w:val="0"/>
        <w:autoSpaceDN w:val="0"/>
        <w:adjustRightInd w:val="0"/>
        <w:spacing w:after="0" w:line="240" w:lineRule="auto"/>
        <w:ind w:firstLine="709"/>
        <w:jc w:val="both"/>
        <w:outlineLvl w:val="1"/>
        <w:rPr>
          <w:rFonts w:ascii="Times New Roman" w:hAnsi="Times New Roman"/>
          <w:sz w:val="24"/>
          <w:szCs w:val="24"/>
        </w:rPr>
      </w:pPr>
      <w:r w:rsidRPr="002A3CD2">
        <w:rPr>
          <w:rFonts w:ascii="Times New Roman" w:hAnsi="Times New Roman"/>
          <w:snapToGrid w:val="0"/>
          <w:sz w:val="24"/>
          <w:szCs w:val="24"/>
        </w:rPr>
        <w:t>7.</w:t>
      </w:r>
      <w:r w:rsidR="004A7844" w:rsidRPr="002A3CD2">
        <w:rPr>
          <w:rFonts w:ascii="Times New Roman" w:hAnsi="Times New Roman"/>
          <w:snapToGrid w:val="0"/>
          <w:sz w:val="24"/>
          <w:szCs w:val="24"/>
        </w:rPr>
        <w:t xml:space="preserve"> Учреждение не вправе совершать сделки, возможными последствиями которых является отчуждение или обременение имущества, закрепленного за учреждением, или имущества, приобретенного за счет средств, выделенных собственником, за исключением случаев, если совершение таких сделок допускается федеральными законами.  </w:t>
      </w:r>
    </w:p>
    <w:p w:rsidR="004A7844" w:rsidRPr="002A3CD2" w:rsidRDefault="007F09AD" w:rsidP="009B548E">
      <w:pPr>
        <w:tabs>
          <w:tab w:val="left" w:pos="709"/>
        </w:tabs>
        <w:autoSpaceDE w:val="0"/>
        <w:autoSpaceDN w:val="0"/>
        <w:adjustRightInd w:val="0"/>
        <w:spacing w:after="0" w:line="240" w:lineRule="auto"/>
        <w:ind w:firstLine="709"/>
        <w:jc w:val="both"/>
        <w:outlineLvl w:val="1"/>
        <w:rPr>
          <w:rFonts w:ascii="Times New Roman" w:hAnsi="Times New Roman"/>
          <w:sz w:val="24"/>
          <w:szCs w:val="24"/>
        </w:rPr>
      </w:pPr>
      <w:r w:rsidRPr="002A3CD2">
        <w:rPr>
          <w:rFonts w:ascii="Times New Roman" w:hAnsi="Times New Roman"/>
          <w:snapToGrid w:val="0"/>
          <w:sz w:val="24"/>
          <w:szCs w:val="24"/>
        </w:rPr>
        <w:t>8.</w:t>
      </w:r>
      <w:r w:rsidR="004A7844" w:rsidRPr="002A3CD2">
        <w:rPr>
          <w:rFonts w:ascii="Times New Roman" w:hAnsi="Times New Roman"/>
          <w:snapToGrid w:val="0"/>
          <w:sz w:val="24"/>
          <w:szCs w:val="24"/>
        </w:rPr>
        <w:t xml:space="preserve"> Деятельность учреждения финансируется в соответствии с законодательством. Финансовое обеспечение образовательной деятельности учреждения осуществляется на основе нормативов. Данные нормативы определяются по каждому типу и категории образовательного учреждения, уровню образовательных программ в расчете на одного учащегося. Реализация федеральных государственных образовательных стандартов осуществляется за счет субвенций из бюджета Ханты-Мансийского автономного округа-Югры. Органами местного самоуправления могут быть установлены нормативы финансового обеспечения учреждения за счет средств местного бюджета (за исключением субвенций, предоставляемых из бюджета Ханты-Мансийского автономного округа - Югры). Учреждение вправе привлекать в порядке, установленном законодательством Российской Федерации, дополнительные финансовые средства за счет предоставления платных образовательных и иных  предусмотренных Уставом учреждения услуг, а также за счет добровольных пожертвований и целевых взносов  физических и (или) юридических лиц, в том числе иностранных граждан и (или) иностранных юридических лиц. </w:t>
      </w:r>
    </w:p>
    <w:p w:rsidR="004A7844" w:rsidRPr="002A3CD2" w:rsidRDefault="004A7844" w:rsidP="009B548E">
      <w:pPr>
        <w:tabs>
          <w:tab w:val="left" w:pos="0"/>
          <w:tab w:val="left" w:pos="709"/>
        </w:tabs>
        <w:spacing w:after="0" w:line="240" w:lineRule="auto"/>
        <w:ind w:firstLine="709"/>
        <w:contextualSpacing/>
        <w:jc w:val="both"/>
        <w:rPr>
          <w:rFonts w:ascii="Times New Roman" w:hAnsi="Times New Roman"/>
          <w:snapToGrid w:val="0"/>
          <w:sz w:val="24"/>
          <w:szCs w:val="24"/>
        </w:rPr>
      </w:pPr>
      <w:r w:rsidRPr="002A3CD2">
        <w:rPr>
          <w:rFonts w:ascii="Times New Roman" w:hAnsi="Times New Roman"/>
          <w:snapToGrid w:val="0"/>
          <w:sz w:val="24"/>
          <w:szCs w:val="24"/>
        </w:rPr>
        <w:t>Учреждение самостоятельно осуществляет финансово-хозяйственную деятельность, может иметь лицевой счет и балансовую стоимость на имущество.</w:t>
      </w:r>
    </w:p>
    <w:p w:rsidR="004A7844" w:rsidRPr="002A3CD2" w:rsidRDefault="004A7844" w:rsidP="009B548E">
      <w:pPr>
        <w:tabs>
          <w:tab w:val="left" w:pos="0"/>
          <w:tab w:val="left" w:pos="709"/>
        </w:tabs>
        <w:spacing w:after="0" w:line="240" w:lineRule="auto"/>
        <w:ind w:firstLine="709"/>
        <w:contextualSpacing/>
        <w:jc w:val="both"/>
        <w:rPr>
          <w:rFonts w:ascii="Times New Roman" w:hAnsi="Times New Roman"/>
          <w:snapToGrid w:val="0"/>
          <w:sz w:val="24"/>
          <w:szCs w:val="24"/>
        </w:rPr>
      </w:pPr>
      <w:r w:rsidRPr="002A3CD2">
        <w:rPr>
          <w:rFonts w:ascii="Times New Roman" w:hAnsi="Times New Roman"/>
          <w:snapToGrid w:val="0"/>
          <w:sz w:val="24"/>
          <w:szCs w:val="24"/>
        </w:rPr>
        <w:t>Финансовые и материальные средства у</w:t>
      </w:r>
      <w:r w:rsidR="00F772B2" w:rsidRPr="002A3CD2">
        <w:rPr>
          <w:rFonts w:ascii="Times New Roman" w:hAnsi="Times New Roman"/>
          <w:snapToGrid w:val="0"/>
          <w:sz w:val="24"/>
          <w:szCs w:val="24"/>
        </w:rPr>
        <w:t>чреждения, закрепленные за ним У</w:t>
      </w:r>
      <w:r w:rsidRPr="002A3CD2">
        <w:rPr>
          <w:rFonts w:ascii="Times New Roman" w:hAnsi="Times New Roman"/>
          <w:snapToGrid w:val="0"/>
          <w:sz w:val="24"/>
          <w:szCs w:val="24"/>
        </w:rPr>
        <w:t>чредителем, используются в соответствии с Уставом  и изъятию не подлежат, если иное не предусмотрено законодательством Российской Федерации.</w:t>
      </w:r>
    </w:p>
    <w:p w:rsidR="004A7844" w:rsidRPr="002A3CD2" w:rsidRDefault="00E56625" w:rsidP="009B548E">
      <w:pPr>
        <w:tabs>
          <w:tab w:val="left" w:pos="0"/>
          <w:tab w:val="left" w:pos="426"/>
        </w:tabs>
        <w:spacing w:after="0" w:line="240" w:lineRule="auto"/>
        <w:ind w:firstLine="709"/>
        <w:jc w:val="both"/>
        <w:rPr>
          <w:rFonts w:ascii="Times New Roman" w:hAnsi="Times New Roman"/>
          <w:snapToGrid w:val="0"/>
          <w:sz w:val="24"/>
          <w:szCs w:val="24"/>
        </w:rPr>
      </w:pPr>
      <w:r w:rsidRPr="002A3CD2">
        <w:rPr>
          <w:rFonts w:ascii="Times New Roman" w:hAnsi="Times New Roman"/>
          <w:snapToGrid w:val="0"/>
          <w:sz w:val="24"/>
          <w:szCs w:val="24"/>
        </w:rPr>
        <w:t>9.</w:t>
      </w:r>
      <w:r w:rsidR="00A26DC6">
        <w:rPr>
          <w:rFonts w:ascii="Times New Roman" w:hAnsi="Times New Roman"/>
          <w:snapToGrid w:val="0"/>
          <w:sz w:val="24"/>
          <w:szCs w:val="24"/>
        </w:rPr>
        <w:t xml:space="preserve"> </w:t>
      </w:r>
      <w:r w:rsidR="004A7844" w:rsidRPr="002A3CD2">
        <w:rPr>
          <w:rFonts w:ascii="Times New Roman" w:hAnsi="Times New Roman"/>
          <w:snapToGrid w:val="0"/>
          <w:sz w:val="24"/>
          <w:szCs w:val="24"/>
        </w:rPr>
        <w:t>Учреждение вправе вести приносящую доход  деятельность, предусмотренную Уставом. Учредитель вправе устанавливать  ограничения на отдельные виды приносящей доход деятельности учреждения. Учреждение ведет отдельный учет доходов и расходов от приносящей доход  деятельности.</w:t>
      </w:r>
    </w:p>
    <w:p w:rsidR="005F03B0" w:rsidRPr="002A3CD2" w:rsidRDefault="005F03B0" w:rsidP="009B548E">
      <w:pPr>
        <w:pStyle w:val="a5"/>
        <w:tabs>
          <w:tab w:val="left" w:pos="0"/>
          <w:tab w:val="left" w:pos="709"/>
        </w:tabs>
        <w:spacing w:after="0" w:line="240" w:lineRule="auto"/>
        <w:ind w:left="0" w:firstLine="709"/>
        <w:jc w:val="both"/>
        <w:rPr>
          <w:rFonts w:ascii="Times New Roman" w:hAnsi="Times New Roman"/>
          <w:snapToGrid w:val="0"/>
          <w:sz w:val="24"/>
          <w:szCs w:val="24"/>
        </w:rPr>
      </w:pPr>
    </w:p>
    <w:p w:rsidR="004A7844" w:rsidRPr="002A3CD2" w:rsidRDefault="004A7844" w:rsidP="009B548E">
      <w:pPr>
        <w:pStyle w:val="2"/>
        <w:spacing w:before="0" w:line="240" w:lineRule="auto"/>
        <w:ind w:firstLine="709"/>
        <w:contextualSpacing/>
        <w:rPr>
          <w:rFonts w:ascii="Times New Roman" w:hAnsi="Times New Roman" w:cs="Times New Roman"/>
          <w:color w:val="auto"/>
          <w:sz w:val="24"/>
          <w:szCs w:val="24"/>
        </w:rPr>
      </w:pPr>
      <w:r w:rsidRPr="002A3CD2">
        <w:rPr>
          <w:rFonts w:ascii="Times New Roman" w:hAnsi="Times New Roman" w:cs="Times New Roman"/>
          <w:b w:val="0"/>
          <w:color w:val="auto"/>
          <w:sz w:val="24"/>
          <w:szCs w:val="24"/>
        </w:rPr>
        <w:t xml:space="preserve">Статья </w:t>
      </w:r>
      <w:r w:rsidR="00493576" w:rsidRPr="002A3CD2">
        <w:rPr>
          <w:rFonts w:ascii="Times New Roman" w:hAnsi="Times New Roman" w:cs="Times New Roman"/>
          <w:b w:val="0"/>
          <w:color w:val="auto"/>
          <w:sz w:val="24"/>
          <w:szCs w:val="24"/>
        </w:rPr>
        <w:t>7</w:t>
      </w:r>
      <w:r w:rsidRPr="002A3CD2">
        <w:rPr>
          <w:rFonts w:ascii="Times New Roman" w:hAnsi="Times New Roman" w:cs="Times New Roman"/>
          <w:b w:val="0"/>
          <w:color w:val="auto"/>
          <w:sz w:val="24"/>
          <w:szCs w:val="24"/>
        </w:rPr>
        <w:t>.</w:t>
      </w:r>
      <w:r w:rsidRPr="002A3CD2">
        <w:rPr>
          <w:rFonts w:ascii="Times New Roman" w:hAnsi="Times New Roman" w:cs="Times New Roman"/>
          <w:color w:val="auto"/>
          <w:sz w:val="24"/>
          <w:szCs w:val="24"/>
        </w:rPr>
        <w:t xml:space="preserve"> </w:t>
      </w:r>
      <w:r w:rsidR="00A26DC6">
        <w:rPr>
          <w:rFonts w:ascii="Times New Roman" w:hAnsi="Times New Roman" w:cs="Times New Roman"/>
          <w:color w:val="auto"/>
          <w:sz w:val="24"/>
          <w:szCs w:val="24"/>
        </w:rPr>
        <w:t xml:space="preserve"> </w:t>
      </w:r>
      <w:r w:rsidRPr="002A3CD2">
        <w:rPr>
          <w:rFonts w:ascii="Times New Roman" w:hAnsi="Times New Roman" w:cs="Times New Roman"/>
          <w:color w:val="auto"/>
          <w:sz w:val="24"/>
          <w:szCs w:val="24"/>
        </w:rPr>
        <w:t>Реорганизация и ликвидация учреждения</w:t>
      </w:r>
    </w:p>
    <w:p w:rsidR="004A7844" w:rsidRPr="002A3CD2" w:rsidRDefault="004A7844" w:rsidP="009B548E">
      <w:pPr>
        <w:spacing w:after="0" w:line="240" w:lineRule="auto"/>
        <w:ind w:firstLine="709"/>
        <w:contextualSpacing/>
        <w:jc w:val="both"/>
        <w:rPr>
          <w:rFonts w:ascii="Times New Roman" w:hAnsi="Times New Roman"/>
          <w:sz w:val="24"/>
          <w:szCs w:val="24"/>
        </w:rPr>
      </w:pPr>
    </w:p>
    <w:p w:rsidR="004A7844" w:rsidRPr="002A3CD2" w:rsidRDefault="00DD5630" w:rsidP="009B548E">
      <w:pPr>
        <w:pStyle w:val="a5"/>
        <w:numPr>
          <w:ilvl w:val="1"/>
          <w:numId w:val="16"/>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Учреждение реорганизуется и ликвидируется в порядке, предусмотренном законодательством Российской Федерации.</w:t>
      </w:r>
    </w:p>
    <w:p w:rsidR="004A7844" w:rsidRPr="002A3CD2" w:rsidRDefault="00DD5630" w:rsidP="009B548E">
      <w:pPr>
        <w:pStyle w:val="a5"/>
        <w:numPr>
          <w:ilvl w:val="1"/>
          <w:numId w:val="16"/>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Реорганизация учреждения может быть осуществлена в форме слияния, присо</w:t>
      </w:r>
      <w:r w:rsidR="00581DC3" w:rsidRPr="002A3CD2">
        <w:rPr>
          <w:rFonts w:ascii="Times New Roman" w:hAnsi="Times New Roman"/>
          <w:snapToGrid w:val="0"/>
          <w:sz w:val="24"/>
          <w:szCs w:val="24"/>
        </w:rPr>
        <w:t>единения, разделения, выделения</w:t>
      </w:r>
      <w:r w:rsidR="004A7844" w:rsidRPr="002A3CD2">
        <w:rPr>
          <w:rFonts w:ascii="Times New Roman" w:hAnsi="Times New Roman"/>
          <w:snapToGrid w:val="0"/>
          <w:sz w:val="24"/>
          <w:szCs w:val="24"/>
        </w:rPr>
        <w:t>. Учреждение может быть реорганизовано в иную некоммерческую организацию, в порядке, предусмотренном Гражданским кодексом Российской Федерации, федеральными законами.</w:t>
      </w:r>
    </w:p>
    <w:p w:rsidR="004A7844" w:rsidRPr="002A3CD2" w:rsidRDefault="00581DC3" w:rsidP="009B548E">
      <w:pPr>
        <w:spacing w:after="0" w:line="240" w:lineRule="auto"/>
        <w:ind w:firstLine="709"/>
        <w:jc w:val="both"/>
        <w:rPr>
          <w:rFonts w:ascii="Times New Roman" w:hAnsi="Times New Roman"/>
          <w:snapToGrid w:val="0"/>
          <w:sz w:val="24"/>
          <w:szCs w:val="24"/>
        </w:rPr>
      </w:pPr>
      <w:r w:rsidRPr="002A3CD2">
        <w:rPr>
          <w:rFonts w:ascii="Times New Roman" w:hAnsi="Times New Roman"/>
          <w:snapToGrid w:val="0"/>
          <w:sz w:val="24"/>
          <w:szCs w:val="24"/>
        </w:rPr>
        <w:lastRenderedPageBreak/>
        <w:t>3.</w:t>
      </w:r>
      <w:r w:rsidR="004A7844" w:rsidRPr="002A3CD2">
        <w:rPr>
          <w:rFonts w:ascii="Times New Roman" w:hAnsi="Times New Roman"/>
          <w:snapToGrid w:val="0"/>
          <w:sz w:val="24"/>
          <w:szCs w:val="24"/>
        </w:rPr>
        <w:t xml:space="preserve"> Учреждение считается реорганизованным, за исключением случаев реорганизации в форме присоединения, с момента государственной регистрации вновь возникшей организации (организаций).</w:t>
      </w:r>
    </w:p>
    <w:p w:rsidR="004A7844" w:rsidRPr="002A3CD2" w:rsidRDefault="00581DC3" w:rsidP="009B548E">
      <w:pPr>
        <w:spacing w:after="0" w:line="240" w:lineRule="auto"/>
        <w:ind w:firstLine="709"/>
        <w:jc w:val="both"/>
        <w:rPr>
          <w:rFonts w:ascii="Times New Roman" w:hAnsi="Times New Roman"/>
          <w:snapToGrid w:val="0"/>
          <w:sz w:val="24"/>
          <w:szCs w:val="24"/>
        </w:rPr>
      </w:pPr>
      <w:r w:rsidRPr="002A3CD2">
        <w:rPr>
          <w:rFonts w:ascii="Times New Roman" w:hAnsi="Times New Roman"/>
          <w:snapToGrid w:val="0"/>
          <w:sz w:val="24"/>
          <w:szCs w:val="24"/>
        </w:rPr>
        <w:t xml:space="preserve">4. </w:t>
      </w:r>
      <w:r w:rsidR="004A7844" w:rsidRPr="002A3CD2">
        <w:rPr>
          <w:rFonts w:ascii="Times New Roman" w:hAnsi="Times New Roman"/>
          <w:snapToGrid w:val="0"/>
          <w:sz w:val="24"/>
          <w:szCs w:val="24"/>
        </w:rPr>
        <w:t>Реорганизация учреждения влечет за собой переход прав и обязанностей к ее правопреемнику.</w:t>
      </w:r>
    </w:p>
    <w:p w:rsidR="004A7844" w:rsidRPr="002A3CD2" w:rsidRDefault="00834F50" w:rsidP="009B548E">
      <w:pPr>
        <w:spacing w:after="0" w:line="240" w:lineRule="auto"/>
        <w:ind w:firstLine="709"/>
        <w:jc w:val="both"/>
        <w:rPr>
          <w:rFonts w:ascii="Times New Roman" w:hAnsi="Times New Roman"/>
          <w:snapToGrid w:val="0"/>
          <w:sz w:val="24"/>
          <w:szCs w:val="24"/>
        </w:rPr>
      </w:pPr>
      <w:r w:rsidRPr="002A3CD2">
        <w:rPr>
          <w:rFonts w:ascii="Times New Roman" w:hAnsi="Times New Roman"/>
          <w:snapToGrid w:val="0"/>
          <w:sz w:val="24"/>
          <w:szCs w:val="24"/>
        </w:rPr>
        <w:t>5.</w:t>
      </w:r>
      <w:r w:rsidR="00DD5630">
        <w:rPr>
          <w:rFonts w:ascii="Times New Roman" w:hAnsi="Times New Roman"/>
          <w:snapToGrid w:val="0"/>
          <w:sz w:val="24"/>
          <w:szCs w:val="24"/>
        </w:rPr>
        <w:t xml:space="preserve"> </w:t>
      </w:r>
      <w:r w:rsidR="004A7844" w:rsidRPr="002A3CD2">
        <w:rPr>
          <w:rFonts w:ascii="Times New Roman" w:hAnsi="Times New Roman"/>
          <w:snapToGrid w:val="0"/>
          <w:sz w:val="24"/>
          <w:szCs w:val="24"/>
        </w:rPr>
        <w:t>При реорганизации учреждения (изменении организационно-правовой формы, статуса) Устав, лицензия и свидетельство о государственной аккредитации утрачивают силу, если действующим  законодательством Российской Федерации не предусмотрено иное.</w:t>
      </w:r>
    </w:p>
    <w:p w:rsidR="004A7844" w:rsidRPr="002A3CD2" w:rsidRDefault="00834F50" w:rsidP="009B548E">
      <w:pPr>
        <w:spacing w:after="0" w:line="240" w:lineRule="auto"/>
        <w:ind w:firstLine="709"/>
        <w:jc w:val="both"/>
        <w:rPr>
          <w:rFonts w:ascii="Times New Roman" w:hAnsi="Times New Roman"/>
          <w:snapToGrid w:val="0"/>
          <w:sz w:val="24"/>
          <w:szCs w:val="24"/>
        </w:rPr>
      </w:pPr>
      <w:r w:rsidRPr="002A3CD2">
        <w:rPr>
          <w:rFonts w:ascii="Times New Roman" w:hAnsi="Times New Roman"/>
          <w:snapToGrid w:val="0"/>
          <w:sz w:val="24"/>
          <w:szCs w:val="24"/>
        </w:rPr>
        <w:t>6.</w:t>
      </w:r>
      <w:r w:rsidR="00DD5630">
        <w:rPr>
          <w:rFonts w:ascii="Times New Roman" w:hAnsi="Times New Roman"/>
          <w:snapToGrid w:val="0"/>
          <w:sz w:val="24"/>
          <w:szCs w:val="24"/>
        </w:rPr>
        <w:t xml:space="preserve"> </w:t>
      </w:r>
      <w:r w:rsidR="004A7844" w:rsidRPr="002A3CD2">
        <w:rPr>
          <w:rFonts w:ascii="Times New Roman" w:hAnsi="Times New Roman"/>
          <w:snapToGrid w:val="0"/>
          <w:sz w:val="24"/>
          <w:szCs w:val="24"/>
        </w:rPr>
        <w:t>При реорганизации учреждения кредитор не вправе требовать досрочного исполнения соответствующего обязательства, а также прекращения обязательства и возмещения, связанных с этим убытков.</w:t>
      </w:r>
    </w:p>
    <w:p w:rsidR="004A7844" w:rsidRPr="002A3CD2" w:rsidRDefault="00834F50" w:rsidP="009B548E">
      <w:pPr>
        <w:pStyle w:val="a5"/>
        <w:spacing w:after="0" w:line="240" w:lineRule="auto"/>
        <w:ind w:left="0" w:firstLine="709"/>
        <w:jc w:val="both"/>
        <w:rPr>
          <w:rFonts w:ascii="Times New Roman" w:hAnsi="Times New Roman"/>
          <w:snapToGrid w:val="0"/>
          <w:sz w:val="24"/>
          <w:szCs w:val="24"/>
        </w:rPr>
      </w:pPr>
      <w:r w:rsidRPr="002A3CD2">
        <w:rPr>
          <w:rFonts w:ascii="Times New Roman" w:hAnsi="Times New Roman"/>
          <w:snapToGrid w:val="0"/>
          <w:sz w:val="24"/>
          <w:szCs w:val="24"/>
        </w:rPr>
        <w:t xml:space="preserve">7. </w:t>
      </w:r>
      <w:r w:rsidR="004A7844" w:rsidRPr="002A3CD2">
        <w:rPr>
          <w:rFonts w:ascii="Times New Roman" w:hAnsi="Times New Roman"/>
          <w:snapToGrid w:val="0"/>
          <w:sz w:val="24"/>
          <w:szCs w:val="24"/>
        </w:rPr>
        <w:t>При слиянии учреждений права и обязанности каждого из них переходят к вновь возникшему юридическому лицу в соответствии с передаточным актом.</w:t>
      </w:r>
    </w:p>
    <w:p w:rsidR="004A7844" w:rsidRPr="002A3CD2" w:rsidRDefault="00834F50" w:rsidP="009B548E">
      <w:pPr>
        <w:pStyle w:val="a5"/>
        <w:spacing w:after="0" w:line="240" w:lineRule="auto"/>
        <w:ind w:left="0" w:firstLine="709"/>
        <w:jc w:val="both"/>
        <w:rPr>
          <w:rFonts w:ascii="Times New Roman" w:hAnsi="Times New Roman"/>
          <w:snapToGrid w:val="0"/>
          <w:sz w:val="24"/>
          <w:szCs w:val="24"/>
        </w:rPr>
      </w:pPr>
      <w:r w:rsidRPr="002A3CD2">
        <w:rPr>
          <w:rFonts w:ascii="Times New Roman" w:hAnsi="Times New Roman"/>
          <w:snapToGrid w:val="0"/>
          <w:sz w:val="24"/>
          <w:szCs w:val="24"/>
        </w:rPr>
        <w:t xml:space="preserve">8. </w:t>
      </w:r>
      <w:r w:rsidR="004A7844" w:rsidRPr="002A3CD2">
        <w:rPr>
          <w:rFonts w:ascii="Times New Roman" w:hAnsi="Times New Roman"/>
          <w:snapToGrid w:val="0"/>
          <w:sz w:val="24"/>
          <w:szCs w:val="24"/>
        </w:rPr>
        <w:t>При присоединении юридического ли</w:t>
      </w:r>
      <w:r w:rsidR="0054028E" w:rsidRPr="002A3CD2">
        <w:rPr>
          <w:rFonts w:ascii="Times New Roman" w:hAnsi="Times New Roman"/>
          <w:snapToGrid w:val="0"/>
          <w:sz w:val="24"/>
          <w:szCs w:val="24"/>
        </w:rPr>
        <w:t>ц</w:t>
      </w:r>
      <w:r w:rsidR="004A7844" w:rsidRPr="002A3CD2">
        <w:rPr>
          <w:rFonts w:ascii="Times New Roman" w:hAnsi="Times New Roman"/>
          <w:snapToGrid w:val="0"/>
          <w:sz w:val="24"/>
          <w:szCs w:val="24"/>
        </w:rPr>
        <w:t>а к учреждению к последнему переходят права и обязанности присоединенного юридического лица в соответствии с передаточным актом.</w:t>
      </w:r>
    </w:p>
    <w:p w:rsidR="004A7844" w:rsidRPr="002A3CD2" w:rsidRDefault="00834F50" w:rsidP="009B548E">
      <w:pPr>
        <w:pStyle w:val="a5"/>
        <w:spacing w:after="0" w:line="240" w:lineRule="auto"/>
        <w:ind w:left="0" w:firstLine="709"/>
        <w:jc w:val="both"/>
        <w:rPr>
          <w:rFonts w:ascii="Times New Roman" w:hAnsi="Times New Roman"/>
          <w:snapToGrid w:val="0"/>
          <w:sz w:val="24"/>
          <w:szCs w:val="24"/>
        </w:rPr>
      </w:pPr>
      <w:r w:rsidRPr="002A3CD2">
        <w:rPr>
          <w:rFonts w:ascii="Times New Roman" w:hAnsi="Times New Roman"/>
          <w:snapToGrid w:val="0"/>
          <w:sz w:val="24"/>
          <w:szCs w:val="24"/>
        </w:rPr>
        <w:t xml:space="preserve">9. </w:t>
      </w:r>
      <w:r w:rsidR="00DD5630">
        <w:rPr>
          <w:rFonts w:ascii="Times New Roman" w:hAnsi="Times New Roman"/>
          <w:snapToGrid w:val="0"/>
          <w:sz w:val="24"/>
          <w:szCs w:val="24"/>
        </w:rPr>
        <w:t xml:space="preserve"> </w:t>
      </w:r>
      <w:r w:rsidR="004A7844" w:rsidRPr="002A3CD2">
        <w:rPr>
          <w:rFonts w:ascii="Times New Roman" w:hAnsi="Times New Roman"/>
          <w:snapToGrid w:val="0"/>
          <w:sz w:val="24"/>
          <w:szCs w:val="24"/>
        </w:rPr>
        <w:t>При разделении учреждения его права и обязанности переходят к вновь возникшим юридическим лицам в соответствии с разделительным балансом.</w:t>
      </w:r>
    </w:p>
    <w:p w:rsidR="004A7844" w:rsidRPr="002A3CD2" w:rsidRDefault="00DD5630" w:rsidP="009B548E">
      <w:pPr>
        <w:pStyle w:val="a5"/>
        <w:numPr>
          <w:ilvl w:val="0"/>
          <w:numId w:val="31"/>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При выделении из состава учреждений одного или нескольких юридических лиц, к каждому из них переходят права и обязанности реорганизованного учреждения, в соответствии с разделительным балансом.</w:t>
      </w:r>
    </w:p>
    <w:p w:rsidR="004A7844" w:rsidRPr="002A3CD2" w:rsidRDefault="00581DC3" w:rsidP="009B548E">
      <w:pPr>
        <w:autoSpaceDE w:val="0"/>
        <w:autoSpaceDN w:val="0"/>
        <w:adjustRightInd w:val="0"/>
        <w:spacing w:after="0" w:line="240" w:lineRule="auto"/>
        <w:ind w:firstLine="709"/>
        <w:jc w:val="both"/>
        <w:rPr>
          <w:rFonts w:ascii="Times New Roman" w:hAnsi="Times New Roman"/>
          <w:snapToGrid w:val="0"/>
          <w:sz w:val="24"/>
          <w:szCs w:val="24"/>
        </w:rPr>
      </w:pPr>
      <w:r w:rsidRPr="002A3CD2">
        <w:rPr>
          <w:rFonts w:ascii="Times New Roman" w:hAnsi="Times New Roman"/>
          <w:snapToGrid w:val="0"/>
          <w:sz w:val="24"/>
          <w:szCs w:val="24"/>
        </w:rPr>
        <w:t>11.</w:t>
      </w:r>
      <w:r w:rsidR="004A7844" w:rsidRPr="002A3CD2">
        <w:rPr>
          <w:rFonts w:ascii="Times New Roman" w:hAnsi="Times New Roman"/>
          <w:snapToGrid w:val="0"/>
          <w:sz w:val="24"/>
          <w:szCs w:val="24"/>
        </w:rPr>
        <w:t xml:space="preserve"> При реорганизации учреждения все документы (управленческие, финансово-хозяйственные, по личному составу и др.) передаются в соответствии с установленными правилами учреждению - правопреемнику.</w:t>
      </w:r>
    </w:p>
    <w:p w:rsidR="004A7844" w:rsidRPr="002A3CD2" w:rsidRDefault="00581DC3" w:rsidP="009B548E">
      <w:pPr>
        <w:autoSpaceDE w:val="0"/>
        <w:autoSpaceDN w:val="0"/>
        <w:adjustRightInd w:val="0"/>
        <w:spacing w:after="0" w:line="240" w:lineRule="auto"/>
        <w:ind w:firstLine="709"/>
        <w:jc w:val="both"/>
        <w:rPr>
          <w:rFonts w:ascii="Times New Roman" w:hAnsi="Times New Roman"/>
          <w:snapToGrid w:val="0"/>
          <w:sz w:val="24"/>
          <w:szCs w:val="24"/>
        </w:rPr>
      </w:pPr>
      <w:r w:rsidRPr="002A3CD2">
        <w:rPr>
          <w:rFonts w:ascii="Times New Roman" w:hAnsi="Times New Roman"/>
          <w:snapToGrid w:val="0"/>
          <w:sz w:val="24"/>
          <w:szCs w:val="24"/>
        </w:rPr>
        <w:t>12.</w:t>
      </w:r>
      <w:r w:rsidR="004A7844" w:rsidRPr="002A3CD2">
        <w:rPr>
          <w:rFonts w:ascii="Times New Roman" w:hAnsi="Times New Roman"/>
          <w:snapToGrid w:val="0"/>
          <w:sz w:val="24"/>
          <w:szCs w:val="24"/>
        </w:rPr>
        <w:t xml:space="preserve"> При отсутствии правопреемника документы по личному составу (приказы, личные дела и карточки учета, лицевые счета и т.п.) передаются на хранение в муниципальный архив в соответствии с требованиями архивных органов.</w:t>
      </w:r>
    </w:p>
    <w:p w:rsidR="004A7844" w:rsidRPr="002A3CD2" w:rsidRDefault="004A7844" w:rsidP="009B548E">
      <w:pPr>
        <w:spacing w:after="0" w:line="240" w:lineRule="auto"/>
        <w:ind w:firstLine="709"/>
        <w:contextualSpacing/>
        <w:jc w:val="both"/>
        <w:rPr>
          <w:rFonts w:ascii="Times New Roman" w:hAnsi="Times New Roman"/>
          <w:snapToGrid w:val="0"/>
          <w:sz w:val="24"/>
          <w:szCs w:val="24"/>
        </w:rPr>
      </w:pPr>
      <w:r w:rsidRPr="002A3CD2">
        <w:rPr>
          <w:rFonts w:ascii="Times New Roman" w:hAnsi="Times New Roman"/>
          <w:snapToGrid w:val="0"/>
          <w:sz w:val="24"/>
          <w:szCs w:val="24"/>
        </w:rPr>
        <w:t>Передача и упорядочение документов осуществляется силами и за счет средств учреждения в соответствии с требованиями архивных органов.</w:t>
      </w:r>
    </w:p>
    <w:p w:rsidR="004A7844" w:rsidRPr="002A3CD2" w:rsidRDefault="00581DC3" w:rsidP="009B548E">
      <w:pPr>
        <w:spacing w:after="0" w:line="240" w:lineRule="auto"/>
        <w:ind w:firstLine="709"/>
        <w:jc w:val="both"/>
        <w:rPr>
          <w:rFonts w:ascii="Times New Roman" w:hAnsi="Times New Roman"/>
          <w:snapToGrid w:val="0"/>
          <w:sz w:val="24"/>
          <w:szCs w:val="24"/>
        </w:rPr>
      </w:pPr>
      <w:r w:rsidRPr="002A3CD2">
        <w:rPr>
          <w:rFonts w:ascii="Times New Roman" w:hAnsi="Times New Roman"/>
          <w:snapToGrid w:val="0"/>
          <w:sz w:val="24"/>
          <w:szCs w:val="24"/>
        </w:rPr>
        <w:t xml:space="preserve">13. </w:t>
      </w:r>
      <w:r w:rsidR="004A7844" w:rsidRPr="002A3CD2">
        <w:rPr>
          <w:rFonts w:ascii="Times New Roman" w:hAnsi="Times New Roman"/>
          <w:snapToGrid w:val="0"/>
          <w:sz w:val="24"/>
          <w:szCs w:val="24"/>
        </w:rPr>
        <w:t>Изменение типа учреждения:</w:t>
      </w:r>
    </w:p>
    <w:p w:rsidR="004A7844" w:rsidRPr="002A3CD2" w:rsidRDefault="0030431C" w:rsidP="009B548E">
      <w:pPr>
        <w:pStyle w:val="a5"/>
        <w:spacing w:after="0" w:line="240" w:lineRule="auto"/>
        <w:ind w:left="0" w:firstLine="709"/>
        <w:jc w:val="both"/>
        <w:rPr>
          <w:rFonts w:ascii="Times New Roman" w:hAnsi="Times New Roman"/>
          <w:snapToGrid w:val="0"/>
          <w:sz w:val="24"/>
          <w:szCs w:val="24"/>
        </w:rPr>
      </w:pPr>
      <w:r w:rsidRPr="002A3CD2">
        <w:rPr>
          <w:rFonts w:ascii="Times New Roman" w:hAnsi="Times New Roman"/>
          <w:snapToGrid w:val="0"/>
          <w:sz w:val="24"/>
          <w:szCs w:val="24"/>
        </w:rPr>
        <w:t>1)</w:t>
      </w:r>
      <w:r w:rsidR="00A26DC6">
        <w:rPr>
          <w:rFonts w:ascii="Times New Roman" w:hAnsi="Times New Roman"/>
          <w:snapToGrid w:val="0"/>
          <w:sz w:val="24"/>
          <w:szCs w:val="24"/>
        </w:rPr>
        <w:t xml:space="preserve"> </w:t>
      </w:r>
      <w:r w:rsidRPr="002A3CD2">
        <w:rPr>
          <w:rFonts w:ascii="Times New Roman" w:hAnsi="Times New Roman"/>
          <w:snapToGrid w:val="0"/>
          <w:sz w:val="24"/>
          <w:szCs w:val="24"/>
        </w:rPr>
        <w:t>и</w:t>
      </w:r>
      <w:r w:rsidR="004A7844" w:rsidRPr="002A3CD2">
        <w:rPr>
          <w:rFonts w:ascii="Times New Roman" w:hAnsi="Times New Roman"/>
          <w:snapToGrid w:val="0"/>
          <w:sz w:val="24"/>
          <w:szCs w:val="24"/>
        </w:rPr>
        <w:t>зменение типа учреждения</w:t>
      </w:r>
      <w:r w:rsidRPr="002A3CD2">
        <w:rPr>
          <w:rFonts w:ascii="Times New Roman" w:hAnsi="Times New Roman"/>
          <w:snapToGrid w:val="0"/>
          <w:sz w:val="24"/>
          <w:szCs w:val="24"/>
        </w:rPr>
        <w:t xml:space="preserve"> не является его реорганизацией;</w:t>
      </w:r>
    </w:p>
    <w:p w:rsidR="004A7844" w:rsidRPr="002A3CD2" w:rsidRDefault="0030431C" w:rsidP="009B548E">
      <w:pPr>
        <w:spacing w:after="0" w:line="240" w:lineRule="auto"/>
        <w:ind w:firstLine="709"/>
        <w:jc w:val="both"/>
        <w:rPr>
          <w:rFonts w:ascii="Times New Roman" w:hAnsi="Times New Roman"/>
          <w:snapToGrid w:val="0"/>
          <w:sz w:val="24"/>
          <w:szCs w:val="24"/>
        </w:rPr>
      </w:pPr>
      <w:r w:rsidRPr="002A3CD2">
        <w:rPr>
          <w:rFonts w:ascii="Times New Roman" w:hAnsi="Times New Roman"/>
          <w:snapToGrid w:val="0"/>
          <w:sz w:val="24"/>
          <w:szCs w:val="24"/>
        </w:rPr>
        <w:t>2) п</w:t>
      </w:r>
      <w:r w:rsidR="004A7844" w:rsidRPr="002A3CD2">
        <w:rPr>
          <w:rFonts w:ascii="Times New Roman" w:hAnsi="Times New Roman"/>
          <w:snapToGrid w:val="0"/>
          <w:sz w:val="24"/>
          <w:szCs w:val="24"/>
        </w:rPr>
        <w:t>ри изменении типа учреждения в ее учредительные документы вно</w:t>
      </w:r>
      <w:r w:rsidRPr="002A3CD2">
        <w:rPr>
          <w:rFonts w:ascii="Times New Roman" w:hAnsi="Times New Roman"/>
          <w:snapToGrid w:val="0"/>
          <w:sz w:val="24"/>
          <w:szCs w:val="24"/>
        </w:rPr>
        <w:t>сятся соответствующие изменения;</w:t>
      </w:r>
    </w:p>
    <w:p w:rsidR="004A7844" w:rsidRPr="002A3CD2" w:rsidRDefault="0030431C" w:rsidP="009B548E">
      <w:pPr>
        <w:spacing w:after="0" w:line="240" w:lineRule="auto"/>
        <w:ind w:firstLine="709"/>
        <w:jc w:val="both"/>
        <w:rPr>
          <w:rFonts w:ascii="Times New Roman" w:hAnsi="Times New Roman"/>
          <w:snapToGrid w:val="0"/>
          <w:sz w:val="24"/>
          <w:szCs w:val="24"/>
        </w:rPr>
      </w:pPr>
      <w:r w:rsidRPr="002A3CD2">
        <w:rPr>
          <w:rFonts w:ascii="Times New Roman" w:hAnsi="Times New Roman"/>
          <w:snapToGrid w:val="0"/>
          <w:sz w:val="24"/>
          <w:szCs w:val="24"/>
        </w:rPr>
        <w:t>3)</w:t>
      </w:r>
      <w:r w:rsidR="004F68F2">
        <w:rPr>
          <w:rFonts w:ascii="Times New Roman" w:hAnsi="Times New Roman"/>
          <w:snapToGrid w:val="0"/>
          <w:sz w:val="24"/>
          <w:szCs w:val="24"/>
        </w:rPr>
        <w:t xml:space="preserve"> </w:t>
      </w:r>
      <w:r w:rsidRPr="002A3CD2">
        <w:rPr>
          <w:rFonts w:ascii="Times New Roman" w:hAnsi="Times New Roman"/>
          <w:snapToGrid w:val="0"/>
          <w:sz w:val="24"/>
          <w:szCs w:val="24"/>
        </w:rPr>
        <w:t>и</w:t>
      </w:r>
      <w:r w:rsidR="004A7844" w:rsidRPr="002A3CD2">
        <w:rPr>
          <w:rFonts w:ascii="Times New Roman" w:hAnsi="Times New Roman"/>
          <w:snapToGrid w:val="0"/>
          <w:sz w:val="24"/>
          <w:szCs w:val="24"/>
        </w:rPr>
        <w:t>зменение типа учреждения в целях создания казенного учреждения, осуществляется в порядке, установленном федеральным законодательством и муниципальными правовыми актами города Покачи.</w:t>
      </w:r>
    </w:p>
    <w:p w:rsidR="004A7844" w:rsidRPr="002A3CD2" w:rsidRDefault="00203666" w:rsidP="00203666">
      <w:pPr>
        <w:spacing w:after="0" w:line="240" w:lineRule="auto"/>
        <w:ind w:firstLine="710"/>
        <w:jc w:val="both"/>
        <w:rPr>
          <w:rFonts w:ascii="Times New Roman" w:hAnsi="Times New Roman"/>
          <w:snapToGrid w:val="0"/>
          <w:sz w:val="24"/>
          <w:szCs w:val="24"/>
        </w:rPr>
      </w:pPr>
      <w:r w:rsidRPr="002A3CD2">
        <w:rPr>
          <w:rFonts w:ascii="Times New Roman" w:hAnsi="Times New Roman"/>
          <w:snapToGrid w:val="0"/>
          <w:sz w:val="24"/>
          <w:szCs w:val="24"/>
        </w:rPr>
        <w:t>14.</w:t>
      </w:r>
      <w:r w:rsidR="004F68F2">
        <w:rPr>
          <w:rFonts w:ascii="Times New Roman" w:hAnsi="Times New Roman"/>
          <w:snapToGrid w:val="0"/>
          <w:sz w:val="24"/>
          <w:szCs w:val="24"/>
        </w:rPr>
        <w:t xml:space="preserve"> </w:t>
      </w:r>
      <w:r w:rsidR="004A7844" w:rsidRPr="002A3CD2">
        <w:rPr>
          <w:rFonts w:ascii="Times New Roman" w:hAnsi="Times New Roman"/>
          <w:snapToGrid w:val="0"/>
          <w:sz w:val="24"/>
          <w:szCs w:val="24"/>
        </w:rPr>
        <w:t>Учреждение может быть ликвидировано на основании и в порядке, который предусмотрен Гражданским кодексом Российской Федерации, федеральными законами.</w:t>
      </w:r>
    </w:p>
    <w:p w:rsidR="004A7844" w:rsidRPr="002A3CD2" w:rsidRDefault="00203666" w:rsidP="00203666">
      <w:pPr>
        <w:spacing w:after="0" w:line="240" w:lineRule="auto"/>
        <w:ind w:firstLine="710"/>
        <w:jc w:val="both"/>
        <w:rPr>
          <w:rFonts w:ascii="Times New Roman" w:hAnsi="Times New Roman"/>
          <w:snapToGrid w:val="0"/>
          <w:sz w:val="24"/>
          <w:szCs w:val="24"/>
        </w:rPr>
      </w:pPr>
      <w:r w:rsidRPr="002A3CD2">
        <w:rPr>
          <w:rFonts w:ascii="Times New Roman" w:hAnsi="Times New Roman"/>
          <w:snapToGrid w:val="0"/>
          <w:sz w:val="24"/>
          <w:szCs w:val="24"/>
        </w:rPr>
        <w:t>15.</w:t>
      </w:r>
      <w:r w:rsidR="00A26DC6">
        <w:rPr>
          <w:rFonts w:ascii="Times New Roman" w:hAnsi="Times New Roman"/>
          <w:snapToGrid w:val="0"/>
          <w:sz w:val="24"/>
          <w:szCs w:val="24"/>
        </w:rPr>
        <w:t xml:space="preserve"> </w:t>
      </w:r>
      <w:r w:rsidR="004A7844" w:rsidRPr="002A3CD2">
        <w:rPr>
          <w:rFonts w:ascii="Times New Roman" w:hAnsi="Times New Roman"/>
          <w:snapToGrid w:val="0"/>
          <w:sz w:val="24"/>
          <w:szCs w:val="24"/>
        </w:rPr>
        <w:t>Ликвидация учреждения может осуществляться:</w:t>
      </w:r>
    </w:p>
    <w:p w:rsidR="004A7844" w:rsidRPr="002A3CD2" w:rsidRDefault="00A26DC6" w:rsidP="00203666">
      <w:pPr>
        <w:pStyle w:val="a5"/>
        <w:numPr>
          <w:ilvl w:val="0"/>
          <w:numId w:val="13"/>
        </w:numPr>
        <w:spacing w:after="0" w:line="240" w:lineRule="auto"/>
        <w:ind w:left="0" w:firstLine="710"/>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по решению </w:t>
      </w:r>
      <w:r w:rsidR="00194E60" w:rsidRPr="002A3CD2">
        <w:rPr>
          <w:rFonts w:ascii="Times New Roman" w:hAnsi="Times New Roman"/>
          <w:snapToGrid w:val="0"/>
          <w:sz w:val="24"/>
          <w:szCs w:val="24"/>
        </w:rPr>
        <w:t>Учредителя</w:t>
      </w:r>
      <w:r w:rsidR="004A7844" w:rsidRPr="002A3CD2">
        <w:rPr>
          <w:rFonts w:ascii="Times New Roman" w:hAnsi="Times New Roman"/>
          <w:snapToGrid w:val="0"/>
          <w:sz w:val="24"/>
          <w:szCs w:val="24"/>
        </w:rPr>
        <w:t>;</w:t>
      </w:r>
    </w:p>
    <w:p w:rsidR="004A7844" w:rsidRPr="002A3CD2" w:rsidRDefault="00A26DC6" w:rsidP="00203666">
      <w:pPr>
        <w:pStyle w:val="a5"/>
        <w:numPr>
          <w:ilvl w:val="0"/>
          <w:numId w:val="13"/>
        </w:numPr>
        <w:spacing w:after="0" w:line="240" w:lineRule="auto"/>
        <w:ind w:left="0" w:firstLine="710"/>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по решению суда.</w:t>
      </w:r>
    </w:p>
    <w:p w:rsidR="004A7844" w:rsidRPr="002A3CD2" w:rsidRDefault="00203666" w:rsidP="00203666">
      <w:pPr>
        <w:tabs>
          <w:tab w:val="left" w:pos="993"/>
          <w:tab w:val="left" w:pos="1134"/>
          <w:tab w:val="left" w:pos="1418"/>
        </w:tabs>
        <w:spacing w:after="0" w:line="240" w:lineRule="auto"/>
        <w:ind w:firstLine="710"/>
        <w:jc w:val="both"/>
        <w:rPr>
          <w:rFonts w:ascii="Times New Roman" w:hAnsi="Times New Roman"/>
          <w:snapToGrid w:val="0"/>
          <w:sz w:val="24"/>
          <w:szCs w:val="24"/>
        </w:rPr>
      </w:pPr>
      <w:r w:rsidRPr="002A3CD2">
        <w:rPr>
          <w:rFonts w:ascii="Times New Roman" w:hAnsi="Times New Roman"/>
          <w:snapToGrid w:val="0"/>
          <w:sz w:val="24"/>
          <w:szCs w:val="24"/>
        </w:rPr>
        <w:t xml:space="preserve">16. </w:t>
      </w:r>
      <w:r w:rsidR="004A7844" w:rsidRPr="002A3CD2">
        <w:rPr>
          <w:rFonts w:ascii="Times New Roman" w:hAnsi="Times New Roman"/>
          <w:snapToGrid w:val="0"/>
          <w:sz w:val="24"/>
          <w:szCs w:val="24"/>
        </w:rPr>
        <w:t>Ликвидация учреждения влечет его прекращение без перехода прав и обязанностей в порядке правопреемства к другим лицам.</w:t>
      </w:r>
    </w:p>
    <w:p w:rsidR="004A7844" w:rsidRPr="002A3CD2" w:rsidRDefault="00203666" w:rsidP="00203666">
      <w:pPr>
        <w:spacing w:after="0" w:line="240" w:lineRule="auto"/>
        <w:ind w:firstLine="710"/>
        <w:jc w:val="both"/>
        <w:rPr>
          <w:rFonts w:ascii="Times New Roman" w:hAnsi="Times New Roman"/>
          <w:snapToGrid w:val="0"/>
          <w:sz w:val="24"/>
          <w:szCs w:val="24"/>
        </w:rPr>
      </w:pPr>
      <w:r w:rsidRPr="002A3CD2">
        <w:rPr>
          <w:rFonts w:ascii="Times New Roman" w:hAnsi="Times New Roman"/>
          <w:snapToGrid w:val="0"/>
          <w:sz w:val="24"/>
          <w:szCs w:val="24"/>
        </w:rPr>
        <w:t>17.</w:t>
      </w:r>
      <w:r w:rsidR="004F68F2">
        <w:rPr>
          <w:rFonts w:ascii="Times New Roman" w:hAnsi="Times New Roman"/>
          <w:snapToGrid w:val="0"/>
          <w:sz w:val="24"/>
          <w:szCs w:val="24"/>
        </w:rPr>
        <w:t xml:space="preserve"> </w:t>
      </w:r>
      <w:r w:rsidR="004A7844" w:rsidRPr="002A3CD2">
        <w:rPr>
          <w:rFonts w:ascii="Times New Roman" w:hAnsi="Times New Roman"/>
          <w:snapToGrid w:val="0"/>
          <w:sz w:val="24"/>
          <w:szCs w:val="24"/>
        </w:rPr>
        <w:t>С момента назначения ликвидационной комиссии к ней переходят полномочия по управлению учреждением.</w:t>
      </w:r>
    </w:p>
    <w:p w:rsidR="004A7844" w:rsidRPr="002A3CD2" w:rsidRDefault="00203666" w:rsidP="00203666">
      <w:pPr>
        <w:spacing w:after="0" w:line="240" w:lineRule="auto"/>
        <w:ind w:firstLine="710"/>
        <w:jc w:val="both"/>
        <w:rPr>
          <w:rFonts w:ascii="Times New Roman" w:hAnsi="Times New Roman"/>
          <w:snapToGrid w:val="0"/>
          <w:sz w:val="24"/>
          <w:szCs w:val="24"/>
        </w:rPr>
      </w:pPr>
      <w:r w:rsidRPr="002A3CD2">
        <w:rPr>
          <w:rFonts w:ascii="Times New Roman" w:hAnsi="Times New Roman"/>
          <w:snapToGrid w:val="0"/>
          <w:sz w:val="24"/>
          <w:szCs w:val="24"/>
        </w:rPr>
        <w:t>18.</w:t>
      </w:r>
      <w:r w:rsidR="004F68F2">
        <w:rPr>
          <w:rFonts w:ascii="Times New Roman" w:hAnsi="Times New Roman"/>
          <w:snapToGrid w:val="0"/>
          <w:sz w:val="24"/>
          <w:szCs w:val="24"/>
        </w:rPr>
        <w:t xml:space="preserve"> </w:t>
      </w:r>
      <w:proofErr w:type="gramStart"/>
      <w:r w:rsidR="004A7844" w:rsidRPr="002A3CD2">
        <w:rPr>
          <w:rFonts w:ascii="Times New Roman" w:hAnsi="Times New Roman"/>
          <w:snapToGrid w:val="0"/>
          <w:sz w:val="24"/>
          <w:szCs w:val="24"/>
        </w:rPr>
        <w:t>Ликвидация учреждения считается завершенной, а учреждение прекратившим свою деятельность с момента исключения ее из Единого государственного реестра юридических лиц.</w:t>
      </w:r>
      <w:proofErr w:type="gramEnd"/>
    </w:p>
    <w:p w:rsidR="004A7844" w:rsidRPr="002A3CD2" w:rsidRDefault="00203666" w:rsidP="00203666">
      <w:pPr>
        <w:spacing w:after="0" w:line="240" w:lineRule="auto"/>
        <w:ind w:firstLine="710"/>
        <w:jc w:val="both"/>
        <w:rPr>
          <w:rFonts w:ascii="Times New Roman" w:hAnsi="Times New Roman"/>
          <w:snapToGrid w:val="0"/>
          <w:sz w:val="24"/>
          <w:szCs w:val="24"/>
        </w:rPr>
      </w:pPr>
      <w:r w:rsidRPr="002A3CD2">
        <w:rPr>
          <w:rFonts w:ascii="Times New Roman" w:hAnsi="Times New Roman"/>
          <w:snapToGrid w:val="0"/>
          <w:sz w:val="24"/>
          <w:szCs w:val="24"/>
        </w:rPr>
        <w:t>19.</w:t>
      </w:r>
      <w:r w:rsidR="004F68F2">
        <w:rPr>
          <w:rFonts w:ascii="Times New Roman" w:hAnsi="Times New Roman"/>
          <w:snapToGrid w:val="0"/>
          <w:sz w:val="24"/>
          <w:szCs w:val="24"/>
        </w:rPr>
        <w:t xml:space="preserve"> </w:t>
      </w:r>
      <w:r w:rsidR="004A7844" w:rsidRPr="002A3CD2">
        <w:rPr>
          <w:rFonts w:ascii="Times New Roman" w:hAnsi="Times New Roman"/>
          <w:snapToGrid w:val="0"/>
          <w:sz w:val="24"/>
          <w:szCs w:val="24"/>
        </w:rPr>
        <w:t>При ликвидации и реорганизации учреждения, увольняемым работникам гарантируется соблюдение их прав и интересов в соответствии с действующим законодательством.</w:t>
      </w:r>
    </w:p>
    <w:p w:rsidR="004A7844" w:rsidRPr="002A3CD2" w:rsidRDefault="00203666" w:rsidP="00203666">
      <w:pPr>
        <w:spacing w:after="0" w:line="240" w:lineRule="auto"/>
        <w:ind w:firstLine="710"/>
        <w:jc w:val="both"/>
        <w:rPr>
          <w:rFonts w:ascii="Times New Roman" w:hAnsi="Times New Roman"/>
          <w:snapToGrid w:val="0"/>
          <w:sz w:val="24"/>
          <w:szCs w:val="24"/>
        </w:rPr>
      </w:pPr>
      <w:r w:rsidRPr="002A3CD2">
        <w:rPr>
          <w:rFonts w:ascii="Times New Roman" w:hAnsi="Times New Roman"/>
          <w:snapToGrid w:val="0"/>
          <w:sz w:val="24"/>
          <w:szCs w:val="24"/>
        </w:rPr>
        <w:lastRenderedPageBreak/>
        <w:t>20.</w:t>
      </w:r>
      <w:r w:rsidR="004F68F2">
        <w:rPr>
          <w:rFonts w:ascii="Times New Roman" w:hAnsi="Times New Roman"/>
          <w:snapToGrid w:val="0"/>
          <w:sz w:val="24"/>
          <w:szCs w:val="24"/>
        </w:rPr>
        <w:t xml:space="preserve"> </w:t>
      </w:r>
      <w:r w:rsidR="004A7844" w:rsidRPr="002A3CD2">
        <w:rPr>
          <w:rFonts w:ascii="Times New Roman" w:hAnsi="Times New Roman"/>
          <w:snapToGrid w:val="0"/>
          <w:sz w:val="24"/>
          <w:szCs w:val="24"/>
        </w:rPr>
        <w:t>При ликвидации учреждения оставшееся после удовлетворения требований кредиторов имущество направляется на цели, в интересах которых оно было создано в соответствии с учредительными документами учреждения, муниципальными правовыми актами и доверенностью, выданной в установленном порядке, если иное не установлено федеральными законами.</w:t>
      </w:r>
    </w:p>
    <w:p w:rsidR="004A7844" w:rsidRPr="002A3CD2" w:rsidRDefault="00203666" w:rsidP="00203666">
      <w:pPr>
        <w:spacing w:after="0" w:line="240" w:lineRule="auto"/>
        <w:ind w:firstLine="710"/>
        <w:jc w:val="both"/>
        <w:rPr>
          <w:rFonts w:ascii="Times New Roman" w:hAnsi="Times New Roman"/>
          <w:snapToGrid w:val="0"/>
          <w:sz w:val="24"/>
          <w:szCs w:val="24"/>
        </w:rPr>
      </w:pPr>
      <w:r w:rsidRPr="002A3CD2">
        <w:rPr>
          <w:rFonts w:ascii="Times New Roman" w:hAnsi="Times New Roman"/>
          <w:snapToGrid w:val="0"/>
          <w:sz w:val="24"/>
          <w:szCs w:val="24"/>
        </w:rPr>
        <w:t>21.</w:t>
      </w:r>
      <w:r w:rsidR="004F68F2">
        <w:rPr>
          <w:rFonts w:ascii="Times New Roman" w:hAnsi="Times New Roman"/>
          <w:snapToGrid w:val="0"/>
          <w:sz w:val="24"/>
          <w:szCs w:val="24"/>
        </w:rPr>
        <w:t xml:space="preserve"> </w:t>
      </w:r>
      <w:r w:rsidR="004A7844" w:rsidRPr="002A3CD2">
        <w:rPr>
          <w:rFonts w:ascii="Times New Roman" w:hAnsi="Times New Roman"/>
          <w:snapToGrid w:val="0"/>
          <w:sz w:val="24"/>
          <w:szCs w:val="24"/>
        </w:rPr>
        <w:t>Имущество учреждения, оставшееся после удовлетворения требований кредиторов, а также имущество, на которое в соответствии с федеральными законами не может быть обращено взыскание по обязательствам учреждения, передается ликвидационной комиссией  учредителю для включения в муниципальную казну города Покачи.</w:t>
      </w:r>
    </w:p>
    <w:p w:rsidR="004A7844" w:rsidRPr="002A3CD2" w:rsidRDefault="00203666" w:rsidP="00203666">
      <w:pPr>
        <w:spacing w:after="0" w:line="240" w:lineRule="auto"/>
        <w:ind w:firstLine="710"/>
        <w:jc w:val="both"/>
        <w:rPr>
          <w:rFonts w:ascii="Times New Roman" w:hAnsi="Times New Roman"/>
          <w:snapToGrid w:val="0"/>
          <w:sz w:val="24"/>
          <w:szCs w:val="24"/>
        </w:rPr>
      </w:pPr>
      <w:r w:rsidRPr="002A3CD2">
        <w:rPr>
          <w:rFonts w:ascii="Times New Roman" w:hAnsi="Times New Roman"/>
          <w:snapToGrid w:val="0"/>
          <w:sz w:val="24"/>
          <w:szCs w:val="24"/>
        </w:rPr>
        <w:t>22.</w:t>
      </w:r>
      <w:r w:rsidR="004F68F2">
        <w:rPr>
          <w:rFonts w:ascii="Times New Roman" w:hAnsi="Times New Roman"/>
          <w:snapToGrid w:val="0"/>
          <w:sz w:val="24"/>
          <w:szCs w:val="24"/>
        </w:rPr>
        <w:t xml:space="preserve"> </w:t>
      </w:r>
      <w:r w:rsidR="004A7844" w:rsidRPr="002A3CD2">
        <w:rPr>
          <w:rFonts w:ascii="Times New Roman" w:hAnsi="Times New Roman"/>
          <w:snapToGrid w:val="0"/>
          <w:sz w:val="24"/>
          <w:szCs w:val="24"/>
        </w:rPr>
        <w:t>При ликвидации учреждения кредитор не вправе требовать досрочного исполнения соответствующего обязательства, а также прекращения обязательства и возмещения, связанных с этим убытков.</w:t>
      </w:r>
    </w:p>
    <w:p w:rsidR="004A7844" w:rsidRPr="002A3CD2" w:rsidRDefault="004A7844" w:rsidP="009B548E">
      <w:pPr>
        <w:pStyle w:val="a5"/>
        <w:spacing w:after="0" w:line="240" w:lineRule="auto"/>
        <w:ind w:left="0" w:firstLine="709"/>
        <w:jc w:val="both"/>
        <w:rPr>
          <w:rFonts w:ascii="Times New Roman" w:hAnsi="Times New Roman"/>
          <w:snapToGrid w:val="0"/>
          <w:sz w:val="24"/>
          <w:szCs w:val="24"/>
        </w:rPr>
      </w:pPr>
    </w:p>
    <w:p w:rsidR="00EE6FC6" w:rsidRPr="002A3CD2" w:rsidRDefault="00EE6FC6" w:rsidP="009B548E">
      <w:pPr>
        <w:tabs>
          <w:tab w:val="left" w:pos="709"/>
        </w:tabs>
        <w:autoSpaceDE w:val="0"/>
        <w:spacing w:after="0" w:line="240" w:lineRule="auto"/>
        <w:ind w:right="-57" w:firstLine="709"/>
        <w:jc w:val="both"/>
        <w:rPr>
          <w:rFonts w:ascii="Times New Roman" w:hAnsi="Times New Roman"/>
          <w:b/>
          <w:sz w:val="24"/>
          <w:szCs w:val="24"/>
        </w:rPr>
      </w:pPr>
      <w:r w:rsidRPr="002A3CD2">
        <w:rPr>
          <w:rFonts w:ascii="Times New Roman" w:hAnsi="Times New Roman"/>
          <w:sz w:val="24"/>
          <w:szCs w:val="24"/>
        </w:rPr>
        <w:t>Статья 8.</w:t>
      </w:r>
      <w:r w:rsidRPr="002A3CD2">
        <w:rPr>
          <w:rFonts w:ascii="Times New Roman" w:hAnsi="Times New Roman"/>
          <w:b/>
          <w:sz w:val="24"/>
          <w:szCs w:val="24"/>
        </w:rPr>
        <w:t xml:space="preserve"> Перечень видов локальных актов, регламентирующих деятельность учреждения</w:t>
      </w:r>
    </w:p>
    <w:p w:rsidR="00EE6FC6" w:rsidRPr="002A3CD2" w:rsidRDefault="00EE6FC6" w:rsidP="009B548E">
      <w:pPr>
        <w:autoSpaceDE w:val="0"/>
        <w:spacing w:after="0" w:line="240" w:lineRule="auto"/>
        <w:ind w:right="-57" w:firstLine="709"/>
        <w:jc w:val="both"/>
        <w:rPr>
          <w:rFonts w:ascii="Times New Roman" w:hAnsi="Times New Roman"/>
          <w:b/>
          <w:sz w:val="24"/>
          <w:szCs w:val="24"/>
        </w:rPr>
      </w:pPr>
    </w:p>
    <w:p w:rsidR="00EE6FC6" w:rsidRPr="002A3CD2" w:rsidRDefault="00EE6FC6" w:rsidP="009B548E">
      <w:pPr>
        <w:tabs>
          <w:tab w:val="left" w:pos="709"/>
        </w:tabs>
        <w:autoSpaceDE w:val="0"/>
        <w:spacing w:after="0" w:line="240" w:lineRule="auto"/>
        <w:ind w:right="-8" w:firstLine="709"/>
        <w:jc w:val="both"/>
        <w:rPr>
          <w:rFonts w:ascii="Times New Roman" w:hAnsi="Times New Roman"/>
          <w:sz w:val="24"/>
          <w:szCs w:val="24"/>
        </w:rPr>
      </w:pPr>
      <w:r w:rsidRPr="002A3CD2">
        <w:rPr>
          <w:rFonts w:ascii="Times New Roman" w:hAnsi="Times New Roman"/>
          <w:sz w:val="24"/>
          <w:szCs w:val="24"/>
        </w:rPr>
        <w:t xml:space="preserve">1. Деятельность учреждения  регламентируется  следующими видами локальных  актов: приказы руководителя учреждения, должностные инструкции работников учреждения положения, правила, иные локальные акты, не противоречащими настоящему Уставу и действующему законодательству Российской Федерации. </w:t>
      </w:r>
    </w:p>
    <w:p w:rsidR="00EE6FC6" w:rsidRPr="002A3CD2" w:rsidRDefault="00EE6FC6" w:rsidP="009B548E">
      <w:pPr>
        <w:autoSpaceDE w:val="0"/>
        <w:autoSpaceDN w:val="0"/>
        <w:adjustRightInd w:val="0"/>
        <w:spacing w:after="0" w:line="240" w:lineRule="auto"/>
        <w:ind w:firstLine="709"/>
        <w:jc w:val="both"/>
        <w:rPr>
          <w:rFonts w:ascii="Times New Roman" w:hAnsi="Times New Roman"/>
          <w:sz w:val="24"/>
          <w:szCs w:val="24"/>
        </w:rPr>
      </w:pPr>
      <w:r w:rsidRPr="002A3CD2">
        <w:rPr>
          <w:rFonts w:ascii="Times New Roman" w:hAnsi="Times New Roman"/>
          <w:sz w:val="24"/>
          <w:szCs w:val="24"/>
        </w:rPr>
        <w:t>2. Учреждение принимает локальные нормативные акты, содержащие нормы, регулирующие образовательные отношения (далее - локальные нормативные акты), в пределах своей компетенции в соответствии с законодательством Российской Федерации в порядке, установленном настоящим Уставом.</w:t>
      </w:r>
    </w:p>
    <w:p w:rsidR="00EE6FC6" w:rsidRPr="002A3CD2" w:rsidRDefault="00EE6FC6" w:rsidP="009B548E">
      <w:pPr>
        <w:tabs>
          <w:tab w:val="left" w:pos="709"/>
        </w:tabs>
        <w:autoSpaceDE w:val="0"/>
        <w:autoSpaceDN w:val="0"/>
        <w:adjustRightInd w:val="0"/>
        <w:spacing w:after="0" w:line="240" w:lineRule="auto"/>
        <w:ind w:firstLine="709"/>
        <w:jc w:val="both"/>
        <w:rPr>
          <w:rFonts w:ascii="Times New Roman" w:hAnsi="Times New Roman"/>
          <w:sz w:val="24"/>
          <w:szCs w:val="24"/>
        </w:rPr>
      </w:pPr>
      <w:r w:rsidRPr="002A3CD2">
        <w:rPr>
          <w:rFonts w:ascii="Times New Roman" w:hAnsi="Times New Roman"/>
          <w:sz w:val="24"/>
          <w:szCs w:val="24"/>
        </w:rPr>
        <w:t xml:space="preserve">3. </w:t>
      </w:r>
      <w:proofErr w:type="gramStart"/>
      <w:r w:rsidRPr="002A3CD2">
        <w:rPr>
          <w:rFonts w:ascii="Times New Roman" w:hAnsi="Times New Roman"/>
          <w:sz w:val="24"/>
          <w:szCs w:val="24"/>
        </w:rPr>
        <w:t xml:space="preserve">Учреждение принимает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воспитанников,  режим занятий воспитанников,  формы, периодичность и порядок текущего контроля реализации образовательной программы, порядок и основания </w:t>
      </w:r>
      <w:r w:rsidR="00946251" w:rsidRPr="002A3CD2">
        <w:rPr>
          <w:rFonts w:ascii="Times New Roman" w:hAnsi="Times New Roman"/>
          <w:sz w:val="24"/>
          <w:szCs w:val="24"/>
        </w:rPr>
        <w:t xml:space="preserve">приема, </w:t>
      </w:r>
      <w:r w:rsidRPr="002A3CD2">
        <w:rPr>
          <w:rFonts w:ascii="Times New Roman" w:hAnsi="Times New Roman"/>
          <w:sz w:val="24"/>
          <w:szCs w:val="24"/>
        </w:rPr>
        <w:t xml:space="preserve">перевода, отчисления воспитанников, порядок оформления возникновения, приостановления и прекращения отношений между учреждением и родителями </w:t>
      </w:r>
      <w:hyperlink r:id="rId9" w:history="1">
        <w:r w:rsidRPr="002A3CD2">
          <w:rPr>
            <w:rFonts w:ascii="Times New Roman" w:hAnsi="Times New Roman"/>
            <w:sz w:val="24"/>
            <w:szCs w:val="24"/>
          </w:rPr>
          <w:t>(законными представителями)</w:t>
        </w:r>
      </w:hyperlink>
      <w:r w:rsidRPr="002A3CD2">
        <w:rPr>
          <w:rFonts w:ascii="Times New Roman" w:hAnsi="Times New Roman"/>
          <w:sz w:val="24"/>
          <w:szCs w:val="24"/>
        </w:rPr>
        <w:t xml:space="preserve"> несовершеннолетних воспитанников.</w:t>
      </w:r>
      <w:proofErr w:type="gramEnd"/>
    </w:p>
    <w:p w:rsidR="00EE6FC6" w:rsidRPr="002A3CD2" w:rsidRDefault="00EE6FC6" w:rsidP="009B548E">
      <w:pPr>
        <w:tabs>
          <w:tab w:val="left" w:pos="709"/>
        </w:tabs>
        <w:autoSpaceDE w:val="0"/>
        <w:autoSpaceDN w:val="0"/>
        <w:adjustRightInd w:val="0"/>
        <w:spacing w:after="0" w:line="240" w:lineRule="auto"/>
        <w:ind w:firstLine="709"/>
        <w:jc w:val="both"/>
        <w:rPr>
          <w:rFonts w:ascii="Times New Roman" w:hAnsi="Times New Roman"/>
          <w:sz w:val="24"/>
          <w:szCs w:val="24"/>
        </w:rPr>
      </w:pPr>
      <w:r w:rsidRPr="002A3CD2">
        <w:rPr>
          <w:rFonts w:ascii="Times New Roman" w:hAnsi="Times New Roman"/>
          <w:sz w:val="24"/>
          <w:szCs w:val="24"/>
        </w:rPr>
        <w:t xml:space="preserve">4. Нормы локальных нормативных актов, ухудшающие положение воспитанников, родителей (законных представителей) или работников учреждения по сравнению с установленным законодательством об образовании, трудовым </w:t>
      </w:r>
      <w:hyperlink r:id="rId10" w:history="1">
        <w:r w:rsidRPr="002A3CD2">
          <w:rPr>
            <w:rFonts w:ascii="Times New Roman" w:hAnsi="Times New Roman"/>
            <w:sz w:val="24"/>
            <w:szCs w:val="24"/>
          </w:rPr>
          <w:t>законодательством</w:t>
        </w:r>
      </w:hyperlink>
      <w:r w:rsidRPr="002A3CD2">
        <w:rPr>
          <w:rFonts w:ascii="Times New Roman" w:hAnsi="Times New Roman"/>
          <w:sz w:val="24"/>
          <w:szCs w:val="24"/>
        </w:rPr>
        <w:t xml:space="preserve"> положением либо принятые с нарушением установленного порядка, не применяются и подлежат отмене учреждением.</w:t>
      </w:r>
    </w:p>
    <w:p w:rsidR="00EE6FC6" w:rsidRPr="002A3CD2" w:rsidRDefault="00EE6FC6" w:rsidP="009B548E">
      <w:pPr>
        <w:pStyle w:val="a5"/>
        <w:spacing w:after="0" w:line="240" w:lineRule="auto"/>
        <w:ind w:left="0" w:firstLine="709"/>
        <w:jc w:val="both"/>
        <w:rPr>
          <w:rFonts w:ascii="Times New Roman" w:hAnsi="Times New Roman"/>
          <w:snapToGrid w:val="0"/>
          <w:sz w:val="24"/>
          <w:szCs w:val="24"/>
        </w:rPr>
      </w:pPr>
    </w:p>
    <w:p w:rsidR="004A7844" w:rsidRPr="002A3CD2" w:rsidRDefault="004A7844" w:rsidP="009B548E">
      <w:pPr>
        <w:pStyle w:val="2"/>
        <w:spacing w:before="0" w:line="240" w:lineRule="auto"/>
        <w:ind w:firstLine="709"/>
        <w:contextualSpacing/>
        <w:rPr>
          <w:rFonts w:ascii="Times New Roman" w:hAnsi="Times New Roman" w:cs="Times New Roman"/>
          <w:snapToGrid w:val="0"/>
          <w:color w:val="auto"/>
          <w:sz w:val="24"/>
          <w:szCs w:val="24"/>
        </w:rPr>
      </w:pPr>
      <w:r w:rsidRPr="002A3CD2">
        <w:rPr>
          <w:rFonts w:ascii="Times New Roman" w:hAnsi="Times New Roman" w:cs="Times New Roman"/>
          <w:b w:val="0"/>
          <w:snapToGrid w:val="0"/>
          <w:color w:val="auto"/>
          <w:sz w:val="24"/>
          <w:szCs w:val="24"/>
        </w:rPr>
        <w:t xml:space="preserve">Статья </w:t>
      </w:r>
      <w:r w:rsidR="00EE6FC6" w:rsidRPr="002A3CD2">
        <w:rPr>
          <w:rFonts w:ascii="Times New Roman" w:hAnsi="Times New Roman" w:cs="Times New Roman"/>
          <w:b w:val="0"/>
          <w:snapToGrid w:val="0"/>
          <w:color w:val="auto"/>
          <w:sz w:val="24"/>
          <w:szCs w:val="24"/>
        </w:rPr>
        <w:t>9</w:t>
      </w:r>
      <w:r w:rsidRPr="002A3CD2">
        <w:rPr>
          <w:rFonts w:ascii="Times New Roman" w:hAnsi="Times New Roman" w:cs="Times New Roman"/>
          <w:b w:val="0"/>
          <w:snapToGrid w:val="0"/>
          <w:color w:val="auto"/>
          <w:sz w:val="24"/>
          <w:szCs w:val="24"/>
        </w:rPr>
        <w:t>.</w:t>
      </w:r>
      <w:r w:rsidRPr="002A3CD2">
        <w:rPr>
          <w:rFonts w:ascii="Times New Roman" w:hAnsi="Times New Roman" w:cs="Times New Roman"/>
          <w:snapToGrid w:val="0"/>
          <w:color w:val="auto"/>
          <w:sz w:val="24"/>
          <w:szCs w:val="24"/>
        </w:rPr>
        <w:t xml:space="preserve"> Порядок внесения изменений в Устав</w:t>
      </w:r>
    </w:p>
    <w:p w:rsidR="004A7844" w:rsidRPr="002A3CD2" w:rsidRDefault="004A7844" w:rsidP="009B548E">
      <w:pPr>
        <w:spacing w:after="0" w:line="240" w:lineRule="auto"/>
        <w:ind w:firstLine="709"/>
        <w:contextualSpacing/>
        <w:jc w:val="center"/>
        <w:rPr>
          <w:rFonts w:ascii="Times New Roman" w:hAnsi="Times New Roman"/>
          <w:sz w:val="24"/>
          <w:szCs w:val="24"/>
        </w:rPr>
      </w:pPr>
    </w:p>
    <w:p w:rsidR="004A7844" w:rsidRPr="002A3CD2" w:rsidRDefault="004F68F2" w:rsidP="009B548E">
      <w:pPr>
        <w:pStyle w:val="a5"/>
        <w:numPr>
          <w:ilvl w:val="1"/>
          <w:numId w:val="17"/>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 xml:space="preserve">Изменения и дополнения в Устав вносятся в </w:t>
      </w:r>
      <w:hyperlink r:id="rId11" w:history="1">
        <w:r w:rsidR="004A7844" w:rsidRPr="002A3CD2">
          <w:rPr>
            <w:rFonts w:ascii="Times New Roman" w:hAnsi="Times New Roman"/>
            <w:snapToGrid w:val="0"/>
            <w:sz w:val="24"/>
            <w:szCs w:val="24"/>
          </w:rPr>
          <w:t>порядке</w:t>
        </w:r>
      </w:hyperlink>
      <w:r w:rsidR="004A7844" w:rsidRPr="002A3CD2">
        <w:rPr>
          <w:rFonts w:ascii="Times New Roman" w:hAnsi="Times New Roman"/>
          <w:snapToGrid w:val="0"/>
          <w:sz w:val="24"/>
          <w:szCs w:val="24"/>
        </w:rPr>
        <w:t>, установленном федеральным законодательством для муниципальных образовательных учреждений без проведения общего собрания коллектива и принятия им таких изменений.</w:t>
      </w:r>
    </w:p>
    <w:p w:rsidR="004A7844" w:rsidRPr="002A3CD2" w:rsidRDefault="004F68F2" w:rsidP="009B548E">
      <w:pPr>
        <w:pStyle w:val="a5"/>
        <w:numPr>
          <w:ilvl w:val="1"/>
          <w:numId w:val="17"/>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И</w:t>
      </w:r>
      <w:r w:rsidR="00581DC3" w:rsidRPr="002A3CD2">
        <w:rPr>
          <w:rFonts w:ascii="Times New Roman" w:hAnsi="Times New Roman"/>
          <w:snapToGrid w:val="0"/>
          <w:sz w:val="24"/>
          <w:szCs w:val="24"/>
        </w:rPr>
        <w:t xml:space="preserve">зменения и дополнения к Уставу </w:t>
      </w:r>
      <w:r w:rsidR="004A7844" w:rsidRPr="002A3CD2">
        <w:rPr>
          <w:rFonts w:ascii="Times New Roman" w:hAnsi="Times New Roman"/>
          <w:snapToGrid w:val="0"/>
          <w:sz w:val="24"/>
          <w:szCs w:val="24"/>
        </w:rPr>
        <w:t>утверждаются постановлением администрации города Покачи и подлежат государственной регистрации.</w:t>
      </w:r>
    </w:p>
    <w:p w:rsidR="004A7844" w:rsidRPr="002A3CD2" w:rsidRDefault="004F68F2" w:rsidP="009B548E">
      <w:pPr>
        <w:pStyle w:val="a5"/>
        <w:numPr>
          <w:ilvl w:val="1"/>
          <w:numId w:val="17"/>
        </w:numPr>
        <w:spacing w:after="0" w:line="24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A7844" w:rsidRPr="002A3CD2">
        <w:rPr>
          <w:rFonts w:ascii="Times New Roman" w:hAnsi="Times New Roman"/>
          <w:snapToGrid w:val="0"/>
          <w:sz w:val="24"/>
          <w:szCs w:val="24"/>
        </w:rPr>
        <w:t>Государственная регистрация Устава, изменений и дополнений к Уставу осуществляется в порядке, установленном действующим законодательством Российской Федерации.</w:t>
      </w:r>
    </w:p>
    <w:p w:rsidR="004A7844" w:rsidRPr="002D3C69" w:rsidRDefault="004A7844" w:rsidP="009B548E">
      <w:pPr>
        <w:tabs>
          <w:tab w:val="left" w:pos="0"/>
          <w:tab w:val="left" w:pos="709"/>
        </w:tabs>
        <w:spacing w:after="0" w:line="240" w:lineRule="auto"/>
        <w:ind w:firstLine="709"/>
        <w:contextualSpacing/>
        <w:jc w:val="both"/>
        <w:rPr>
          <w:rFonts w:ascii="Times New Roman" w:hAnsi="Times New Roman"/>
          <w:b/>
          <w:snapToGrid w:val="0"/>
          <w:sz w:val="24"/>
          <w:szCs w:val="24"/>
        </w:rPr>
      </w:pPr>
    </w:p>
    <w:p w:rsidR="004A7844" w:rsidRPr="002D3C69" w:rsidRDefault="004A7844" w:rsidP="009B548E">
      <w:pPr>
        <w:tabs>
          <w:tab w:val="left" w:pos="0"/>
          <w:tab w:val="left" w:pos="709"/>
        </w:tabs>
        <w:spacing w:after="0" w:line="240" w:lineRule="auto"/>
        <w:ind w:firstLine="709"/>
        <w:contextualSpacing/>
        <w:jc w:val="both"/>
        <w:rPr>
          <w:rFonts w:ascii="Times New Roman" w:hAnsi="Times New Roman"/>
          <w:b/>
          <w:snapToGrid w:val="0"/>
          <w:sz w:val="24"/>
          <w:szCs w:val="24"/>
        </w:rPr>
      </w:pPr>
    </w:p>
    <w:p w:rsidR="004A7844" w:rsidRPr="002D3C69" w:rsidRDefault="004A7844" w:rsidP="009B548E">
      <w:pPr>
        <w:tabs>
          <w:tab w:val="left" w:pos="0"/>
          <w:tab w:val="left" w:pos="709"/>
        </w:tabs>
        <w:spacing w:after="0" w:line="240" w:lineRule="auto"/>
        <w:ind w:firstLine="709"/>
        <w:contextualSpacing/>
        <w:jc w:val="both"/>
        <w:rPr>
          <w:rFonts w:ascii="Times New Roman" w:hAnsi="Times New Roman"/>
          <w:b/>
          <w:snapToGrid w:val="0"/>
          <w:sz w:val="24"/>
          <w:szCs w:val="24"/>
        </w:rPr>
      </w:pPr>
    </w:p>
    <w:p w:rsidR="00B62882" w:rsidRPr="002D3C69" w:rsidRDefault="00B62882" w:rsidP="009B548E">
      <w:pPr>
        <w:spacing w:after="0" w:line="240" w:lineRule="auto"/>
        <w:ind w:firstLine="709"/>
        <w:rPr>
          <w:rFonts w:ascii="Times New Roman" w:hAnsi="Times New Roman"/>
          <w:sz w:val="24"/>
          <w:szCs w:val="24"/>
        </w:rPr>
      </w:pPr>
    </w:p>
    <w:sectPr w:rsidR="00B62882" w:rsidRPr="002D3C69" w:rsidSect="00120C94">
      <w:headerReference w:type="default" r:id="rId12"/>
      <w:pgSz w:w="11906" w:h="16838"/>
      <w:pgMar w:top="964" w:right="624" w:bottom="1077" w:left="1701" w:header="709" w:footer="249"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D88" w:rsidRDefault="00087D88">
      <w:pPr>
        <w:spacing w:after="0" w:line="240" w:lineRule="auto"/>
      </w:pPr>
      <w:r>
        <w:separator/>
      </w:r>
    </w:p>
  </w:endnote>
  <w:endnote w:type="continuationSeparator" w:id="0">
    <w:p w:rsidR="00087D88" w:rsidRDefault="00087D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Times New Roman"/>
    <w:charset w:val="00"/>
    <w:family w:val="auto"/>
    <w:pitch w:val="default"/>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D88" w:rsidRDefault="00087D88">
      <w:pPr>
        <w:spacing w:after="0" w:line="240" w:lineRule="auto"/>
      </w:pPr>
      <w:r>
        <w:separator/>
      </w:r>
    </w:p>
  </w:footnote>
  <w:footnote w:type="continuationSeparator" w:id="0">
    <w:p w:rsidR="00087D88" w:rsidRDefault="00087D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4939418"/>
      <w:docPartObj>
        <w:docPartGallery w:val="Page Numbers (Top of Page)"/>
        <w:docPartUnique/>
      </w:docPartObj>
    </w:sdtPr>
    <w:sdtEndPr/>
    <w:sdtContent>
      <w:p w:rsidR="00B40EBC" w:rsidRDefault="00B40EBC">
        <w:pPr>
          <w:pStyle w:val="ab"/>
          <w:jc w:val="center"/>
        </w:pPr>
        <w:r>
          <w:fldChar w:fldCharType="begin"/>
        </w:r>
        <w:r>
          <w:instrText>PAGE   \* MERGEFORMAT</w:instrText>
        </w:r>
        <w:r>
          <w:fldChar w:fldCharType="separate"/>
        </w:r>
        <w:r w:rsidR="00C06BCA">
          <w:rPr>
            <w:noProof/>
          </w:rPr>
          <w:t>30</w:t>
        </w:r>
        <w:r>
          <w:rPr>
            <w:noProof/>
          </w:rPr>
          <w:fldChar w:fldCharType="end"/>
        </w:r>
      </w:p>
    </w:sdtContent>
  </w:sdt>
  <w:p w:rsidR="00B40EBC" w:rsidRDefault="00B40EB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32288F72"/>
    <w:name w:val="WW8Num2"/>
    <w:lvl w:ilvl="0">
      <w:start w:val="1"/>
      <w:numFmt w:val="bullet"/>
      <w:lvlText w:val=""/>
      <w:lvlJc w:val="left"/>
      <w:pPr>
        <w:tabs>
          <w:tab w:val="num" w:pos="720"/>
        </w:tabs>
        <w:ind w:left="720" w:hanging="360"/>
      </w:pPr>
      <w:rPr>
        <w:rFonts w:ascii="Symbol" w:hAnsi="Symbol" w:hint="default"/>
        <w:color w:val="auto"/>
      </w:rPr>
    </w:lvl>
    <w:lvl w:ilvl="1">
      <w:start w:val="1"/>
      <w:numFmt w:val="bullet"/>
      <w:lvlText w:val=""/>
      <w:lvlJc w:val="left"/>
      <w:pPr>
        <w:tabs>
          <w:tab w:val="num" w:pos="1080"/>
        </w:tabs>
        <w:ind w:left="1080" w:hanging="360"/>
      </w:pPr>
      <w:rPr>
        <w:rFonts w:ascii="Symbol" w:hAnsi="Symbol" w:hint="default"/>
        <w:color w:val="FF0000"/>
      </w:rPr>
    </w:lvl>
    <w:lvl w:ilvl="2">
      <w:start w:val="1"/>
      <w:numFmt w:val="bullet"/>
      <w:lvlText w:val=""/>
      <w:lvlJc w:val="left"/>
      <w:pPr>
        <w:tabs>
          <w:tab w:val="num" w:pos="1440"/>
        </w:tabs>
        <w:ind w:left="1440" w:hanging="360"/>
      </w:pPr>
      <w:rPr>
        <w:rFonts w:ascii="Symbol" w:hAnsi="Symbol" w:hint="default"/>
        <w:color w:val="FF0000"/>
      </w:rPr>
    </w:lvl>
    <w:lvl w:ilvl="3">
      <w:start w:val="1"/>
      <w:numFmt w:val="bullet"/>
      <w:lvlText w:val=""/>
      <w:lvlJc w:val="left"/>
      <w:pPr>
        <w:tabs>
          <w:tab w:val="num" w:pos="1800"/>
        </w:tabs>
        <w:ind w:left="1800" w:hanging="360"/>
      </w:pPr>
      <w:rPr>
        <w:rFonts w:ascii="Symbol" w:hAnsi="Symbol" w:hint="default"/>
        <w:color w:val="FF0000"/>
      </w:rPr>
    </w:lvl>
    <w:lvl w:ilvl="4">
      <w:start w:val="1"/>
      <w:numFmt w:val="bullet"/>
      <w:lvlText w:val=""/>
      <w:lvlJc w:val="left"/>
      <w:pPr>
        <w:tabs>
          <w:tab w:val="num" w:pos="2160"/>
        </w:tabs>
        <w:ind w:left="2160" w:hanging="360"/>
      </w:pPr>
      <w:rPr>
        <w:rFonts w:ascii="Symbol" w:hAnsi="Symbol" w:hint="default"/>
        <w:color w:val="FF0000"/>
      </w:rPr>
    </w:lvl>
    <w:lvl w:ilvl="5">
      <w:start w:val="1"/>
      <w:numFmt w:val="bullet"/>
      <w:lvlText w:val=""/>
      <w:lvlJc w:val="left"/>
      <w:pPr>
        <w:tabs>
          <w:tab w:val="num" w:pos="2520"/>
        </w:tabs>
        <w:ind w:left="2520" w:hanging="360"/>
      </w:pPr>
      <w:rPr>
        <w:rFonts w:ascii="Symbol" w:hAnsi="Symbol" w:hint="default"/>
        <w:color w:val="FF0000"/>
      </w:rPr>
    </w:lvl>
    <w:lvl w:ilvl="6">
      <w:start w:val="1"/>
      <w:numFmt w:val="bullet"/>
      <w:lvlText w:val=""/>
      <w:lvlJc w:val="left"/>
      <w:pPr>
        <w:tabs>
          <w:tab w:val="num" w:pos="2880"/>
        </w:tabs>
        <w:ind w:left="2880" w:hanging="360"/>
      </w:pPr>
      <w:rPr>
        <w:rFonts w:ascii="Symbol" w:hAnsi="Symbol" w:hint="default"/>
        <w:color w:val="FF0000"/>
      </w:rPr>
    </w:lvl>
    <w:lvl w:ilvl="7">
      <w:start w:val="1"/>
      <w:numFmt w:val="bullet"/>
      <w:lvlText w:val=""/>
      <w:lvlJc w:val="left"/>
      <w:pPr>
        <w:tabs>
          <w:tab w:val="num" w:pos="3240"/>
        </w:tabs>
        <w:ind w:left="3240" w:hanging="360"/>
      </w:pPr>
      <w:rPr>
        <w:rFonts w:ascii="Symbol" w:hAnsi="Symbol" w:hint="default"/>
        <w:color w:val="FF0000"/>
      </w:rPr>
    </w:lvl>
    <w:lvl w:ilvl="8">
      <w:start w:val="1"/>
      <w:numFmt w:val="bullet"/>
      <w:lvlText w:val=""/>
      <w:lvlJc w:val="left"/>
      <w:pPr>
        <w:tabs>
          <w:tab w:val="num" w:pos="3600"/>
        </w:tabs>
        <w:ind w:left="3600" w:hanging="360"/>
      </w:pPr>
      <w:rPr>
        <w:rFonts w:ascii="Symbol" w:hAnsi="Symbol" w:hint="default"/>
        <w:color w:val="FF0000"/>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0000004"/>
    <w:multiLevelType w:val="singleLevel"/>
    <w:tmpl w:val="4620B55E"/>
    <w:name w:val="WW8Num4"/>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3">
    <w:nsid w:val="00000005"/>
    <w:multiLevelType w:val="singleLevel"/>
    <w:tmpl w:val="C340F240"/>
    <w:name w:val="WW8Num5"/>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4">
    <w:nsid w:val="0000000B"/>
    <w:multiLevelType w:val="singleLevel"/>
    <w:tmpl w:val="0000000B"/>
    <w:name w:val="WW8Num11"/>
    <w:lvl w:ilvl="0">
      <w:start w:val="1"/>
      <w:numFmt w:val="bullet"/>
      <w:lvlText w:val="-"/>
      <w:lvlJc w:val="left"/>
      <w:pPr>
        <w:tabs>
          <w:tab w:val="num" w:pos="720"/>
        </w:tabs>
        <w:ind w:left="720" w:hanging="360"/>
      </w:pPr>
      <w:rPr>
        <w:rFonts w:ascii="Times New Roman" w:hAnsi="Times New Roman" w:cs="OpenSymbol"/>
      </w:rPr>
    </w:lvl>
  </w:abstractNum>
  <w:abstractNum w:abstractNumId="5">
    <w:nsid w:val="0000000C"/>
    <w:multiLevelType w:val="singleLevel"/>
    <w:tmpl w:val="D53618CE"/>
    <w:name w:val="WW8Num12"/>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6">
    <w:nsid w:val="0000000D"/>
    <w:multiLevelType w:val="singleLevel"/>
    <w:tmpl w:val="097C4876"/>
    <w:name w:val="WW8Num13"/>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7">
    <w:nsid w:val="0000000E"/>
    <w:multiLevelType w:val="singleLevel"/>
    <w:tmpl w:val="7A0A53E8"/>
    <w:name w:val="WW8Num14"/>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8">
    <w:nsid w:val="0000000F"/>
    <w:multiLevelType w:val="singleLevel"/>
    <w:tmpl w:val="0000000F"/>
    <w:name w:val="WW8Num15"/>
    <w:lvl w:ilvl="0">
      <w:start w:val="1"/>
      <w:numFmt w:val="bullet"/>
      <w:lvlText w:val="-"/>
      <w:lvlJc w:val="left"/>
      <w:pPr>
        <w:tabs>
          <w:tab w:val="num" w:pos="720"/>
        </w:tabs>
        <w:ind w:left="720" w:hanging="360"/>
      </w:pPr>
      <w:rPr>
        <w:rFonts w:ascii="Times New Roman" w:hAnsi="Times New Roman" w:cs="OpenSymbol"/>
      </w:rPr>
    </w:lvl>
  </w:abstractNum>
  <w:abstractNum w:abstractNumId="9">
    <w:nsid w:val="08071B9E"/>
    <w:multiLevelType w:val="hybridMultilevel"/>
    <w:tmpl w:val="00C60210"/>
    <w:lvl w:ilvl="0" w:tplc="93CEB69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F412A7"/>
    <w:multiLevelType w:val="hybridMultilevel"/>
    <w:tmpl w:val="92BC9BD6"/>
    <w:lvl w:ilvl="0" w:tplc="09AC578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CA66F95"/>
    <w:multiLevelType w:val="hybridMultilevel"/>
    <w:tmpl w:val="0F4C5BCE"/>
    <w:lvl w:ilvl="0" w:tplc="0419000F">
      <w:start w:val="4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CA706D4"/>
    <w:multiLevelType w:val="hybridMultilevel"/>
    <w:tmpl w:val="807EE916"/>
    <w:lvl w:ilvl="0" w:tplc="E8386A88">
      <w:start w:val="10"/>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0CEA140F"/>
    <w:multiLevelType w:val="hybridMultilevel"/>
    <w:tmpl w:val="564E8650"/>
    <w:lvl w:ilvl="0" w:tplc="4D08952C">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0332C55"/>
    <w:multiLevelType w:val="hybridMultilevel"/>
    <w:tmpl w:val="516C09CA"/>
    <w:lvl w:ilvl="0" w:tplc="B55052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11616625"/>
    <w:multiLevelType w:val="multilevel"/>
    <w:tmpl w:val="5AAAC028"/>
    <w:lvl w:ilvl="0">
      <w:start w:val="2"/>
      <w:numFmt w:val="decimal"/>
      <w:lvlText w:val="%1."/>
      <w:lvlJc w:val="left"/>
      <w:pPr>
        <w:ind w:left="360" w:hanging="360"/>
      </w:pPr>
      <w:rPr>
        <w:rFonts w:hint="default"/>
      </w:rPr>
    </w:lvl>
    <w:lvl w:ilvl="1">
      <w:start w:val="1"/>
      <w:numFmt w:val="decimal"/>
      <w:lvlText w:val="%2."/>
      <w:lvlJc w:val="left"/>
      <w:pPr>
        <w:ind w:left="1495" w:hanging="360"/>
      </w:pPr>
      <w:rPr>
        <w:rFonts w:ascii="Times New Roman" w:eastAsia="Times New Roman" w:hAnsi="Times New Roman" w:cs="Times New Roman"/>
        <w:b w:val="0"/>
        <w:color w:val="auto"/>
      </w:rPr>
    </w:lvl>
    <w:lvl w:ilvl="2">
      <w:start w:val="1"/>
      <w:numFmt w:val="decimal"/>
      <w:lvlText w:val="%1.%2.%3."/>
      <w:lvlJc w:val="left"/>
      <w:pPr>
        <w:ind w:left="2130" w:hanging="720"/>
      </w:pPr>
      <w:rPr>
        <w:rFonts w:hint="default"/>
        <w:color w:val="auto"/>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1CC867E9"/>
    <w:multiLevelType w:val="hybridMultilevel"/>
    <w:tmpl w:val="63A41618"/>
    <w:lvl w:ilvl="0" w:tplc="70D4E526">
      <w:start w:val="9"/>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2C10231A"/>
    <w:multiLevelType w:val="hybridMultilevel"/>
    <w:tmpl w:val="0F6631DE"/>
    <w:lvl w:ilvl="0" w:tplc="0419000F">
      <w:start w:val="1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823419"/>
    <w:multiLevelType w:val="hybridMultilevel"/>
    <w:tmpl w:val="899A5C90"/>
    <w:lvl w:ilvl="0" w:tplc="0419000F">
      <w:start w:val="4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D375610"/>
    <w:multiLevelType w:val="multilevel"/>
    <w:tmpl w:val="FBD6DC1C"/>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0">
    <w:nsid w:val="2D9866BD"/>
    <w:multiLevelType w:val="hybridMultilevel"/>
    <w:tmpl w:val="30DCEC3E"/>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1DE4810"/>
    <w:multiLevelType w:val="hybridMultilevel"/>
    <w:tmpl w:val="1256EDC4"/>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2AC3733"/>
    <w:multiLevelType w:val="hybridMultilevel"/>
    <w:tmpl w:val="7D58103A"/>
    <w:lvl w:ilvl="0" w:tplc="0419000F">
      <w:start w:val="1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35A36AF"/>
    <w:multiLevelType w:val="multilevel"/>
    <w:tmpl w:val="766ED2C8"/>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4">
    <w:nsid w:val="33632DAF"/>
    <w:multiLevelType w:val="hybridMultilevel"/>
    <w:tmpl w:val="4C0028FE"/>
    <w:lvl w:ilvl="0" w:tplc="0419000F">
      <w:start w:val="4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7C82DFD"/>
    <w:multiLevelType w:val="hybridMultilevel"/>
    <w:tmpl w:val="FA5EAD4C"/>
    <w:lvl w:ilvl="0" w:tplc="B674F120">
      <w:start w:val="18"/>
      <w:numFmt w:val="decimal"/>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26">
    <w:nsid w:val="385266AA"/>
    <w:multiLevelType w:val="hybridMultilevel"/>
    <w:tmpl w:val="86A634BE"/>
    <w:lvl w:ilvl="0" w:tplc="E098E6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9720AF1"/>
    <w:multiLevelType w:val="hybridMultilevel"/>
    <w:tmpl w:val="78B2B318"/>
    <w:lvl w:ilvl="0" w:tplc="154EB808">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C5D06E3"/>
    <w:multiLevelType w:val="hybridMultilevel"/>
    <w:tmpl w:val="A476CAA6"/>
    <w:lvl w:ilvl="0" w:tplc="0419000F">
      <w:start w:val="4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22705FF"/>
    <w:multiLevelType w:val="hybridMultilevel"/>
    <w:tmpl w:val="A28E98BE"/>
    <w:lvl w:ilvl="0" w:tplc="827E86CC">
      <w:start w:val="9"/>
      <w:numFmt w:val="decimal"/>
      <w:lvlText w:val="%1."/>
      <w:lvlJc w:val="left"/>
      <w:pPr>
        <w:ind w:left="1070" w:hanging="360"/>
      </w:pPr>
      <w:rPr>
        <w:rFonts w:hint="default"/>
      </w:rPr>
    </w:lvl>
    <w:lvl w:ilvl="1" w:tplc="04190019">
      <w:start w:val="1"/>
      <w:numFmt w:val="lowerLetter"/>
      <w:lvlText w:val="%2."/>
      <w:lvlJc w:val="left"/>
      <w:pPr>
        <w:ind w:left="1943" w:hanging="360"/>
      </w:pPr>
    </w:lvl>
    <w:lvl w:ilvl="2" w:tplc="0419001B">
      <w:start w:val="1"/>
      <w:numFmt w:val="lowerRoman"/>
      <w:lvlText w:val="%3."/>
      <w:lvlJc w:val="right"/>
      <w:pPr>
        <w:ind w:left="2663" w:hanging="180"/>
      </w:pPr>
    </w:lvl>
    <w:lvl w:ilvl="3" w:tplc="0419000F" w:tentative="1">
      <w:start w:val="1"/>
      <w:numFmt w:val="decimal"/>
      <w:lvlText w:val="%4."/>
      <w:lvlJc w:val="left"/>
      <w:pPr>
        <w:ind w:left="3383" w:hanging="360"/>
      </w:pPr>
    </w:lvl>
    <w:lvl w:ilvl="4" w:tplc="04190019" w:tentative="1">
      <w:start w:val="1"/>
      <w:numFmt w:val="lowerLetter"/>
      <w:lvlText w:val="%5."/>
      <w:lvlJc w:val="left"/>
      <w:pPr>
        <w:ind w:left="4103" w:hanging="360"/>
      </w:pPr>
    </w:lvl>
    <w:lvl w:ilvl="5" w:tplc="0419001B" w:tentative="1">
      <w:start w:val="1"/>
      <w:numFmt w:val="lowerRoman"/>
      <w:lvlText w:val="%6."/>
      <w:lvlJc w:val="right"/>
      <w:pPr>
        <w:ind w:left="4823" w:hanging="180"/>
      </w:pPr>
    </w:lvl>
    <w:lvl w:ilvl="6" w:tplc="0419000F" w:tentative="1">
      <w:start w:val="1"/>
      <w:numFmt w:val="decimal"/>
      <w:lvlText w:val="%7."/>
      <w:lvlJc w:val="left"/>
      <w:pPr>
        <w:ind w:left="5543" w:hanging="360"/>
      </w:pPr>
    </w:lvl>
    <w:lvl w:ilvl="7" w:tplc="04190019" w:tentative="1">
      <w:start w:val="1"/>
      <w:numFmt w:val="lowerLetter"/>
      <w:lvlText w:val="%8."/>
      <w:lvlJc w:val="left"/>
      <w:pPr>
        <w:ind w:left="6263" w:hanging="360"/>
      </w:pPr>
    </w:lvl>
    <w:lvl w:ilvl="8" w:tplc="0419001B" w:tentative="1">
      <w:start w:val="1"/>
      <w:numFmt w:val="lowerRoman"/>
      <w:lvlText w:val="%9."/>
      <w:lvlJc w:val="right"/>
      <w:pPr>
        <w:ind w:left="6983" w:hanging="180"/>
      </w:pPr>
    </w:lvl>
  </w:abstractNum>
  <w:abstractNum w:abstractNumId="30">
    <w:nsid w:val="428E766B"/>
    <w:multiLevelType w:val="multilevel"/>
    <w:tmpl w:val="766ED2C8"/>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1">
    <w:nsid w:val="4D311EC7"/>
    <w:multiLevelType w:val="hybridMultilevel"/>
    <w:tmpl w:val="33D61FF2"/>
    <w:lvl w:ilvl="0" w:tplc="4A70197C">
      <w:start w:val="3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E01A98"/>
    <w:multiLevelType w:val="multilevel"/>
    <w:tmpl w:val="C62072A6"/>
    <w:lvl w:ilvl="0">
      <w:start w:val="1"/>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31C19B9"/>
    <w:multiLevelType w:val="hybridMultilevel"/>
    <w:tmpl w:val="1D0243CC"/>
    <w:lvl w:ilvl="0" w:tplc="6E18E606">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4283DC6"/>
    <w:multiLevelType w:val="multilevel"/>
    <w:tmpl w:val="ABE8958C"/>
    <w:lvl w:ilvl="0">
      <w:start w:val="5"/>
      <w:numFmt w:val="decimal"/>
      <w:lvlText w:val="%1."/>
      <w:lvlJc w:val="left"/>
      <w:pPr>
        <w:ind w:left="360" w:hanging="360"/>
      </w:pPr>
      <w:rPr>
        <w:rFonts w:hint="default"/>
      </w:rPr>
    </w:lvl>
    <w:lvl w:ilvl="1">
      <w:start w:val="1"/>
      <w:numFmt w:val="decimal"/>
      <w:lvlText w:val="%2."/>
      <w:lvlJc w:val="left"/>
      <w:pPr>
        <w:ind w:left="1211" w:hanging="360"/>
      </w:pPr>
      <w:rPr>
        <w:rFonts w:ascii="Times New Roman" w:eastAsia="Times New Roman" w:hAnsi="Times New Roman" w:cs="Times New Roman"/>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5">
    <w:nsid w:val="5823791D"/>
    <w:multiLevelType w:val="hybridMultilevel"/>
    <w:tmpl w:val="49B64254"/>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19D038E"/>
    <w:multiLevelType w:val="hybridMultilevel"/>
    <w:tmpl w:val="CEB8F1B0"/>
    <w:lvl w:ilvl="0" w:tplc="0419000F">
      <w:start w:val="4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1E13A03"/>
    <w:multiLevelType w:val="hybridMultilevel"/>
    <w:tmpl w:val="4502BC3C"/>
    <w:lvl w:ilvl="0" w:tplc="0419000F">
      <w:start w:val="5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3214650"/>
    <w:multiLevelType w:val="hybridMultilevel"/>
    <w:tmpl w:val="79CE7AD4"/>
    <w:lvl w:ilvl="0" w:tplc="8E62D2F2">
      <w:start w:val="1"/>
      <w:numFmt w:val="decimal"/>
      <w:lvlText w:val="%1)"/>
      <w:lvlJc w:val="left"/>
      <w:pPr>
        <w:ind w:left="107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4CC3D9A"/>
    <w:multiLevelType w:val="hybridMultilevel"/>
    <w:tmpl w:val="CBCCEA7A"/>
    <w:lvl w:ilvl="0" w:tplc="0722E00A">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88C1C73"/>
    <w:multiLevelType w:val="hybridMultilevel"/>
    <w:tmpl w:val="0B82D6D6"/>
    <w:lvl w:ilvl="0" w:tplc="71F09D32">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1">
    <w:nsid w:val="6A43610B"/>
    <w:multiLevelType w:val="hybridMultilevel"/>
    <w:tmpl w:val="EF14685A"/>
    <w:lvl w:ilvl="0" w:tplc="ADF6569E">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CCC10CB"/>
    <w:multiLevelType w:val="hybridMultilevel"/>
    <w:tmpl w:val="887A281C"/>
    <w:lvl w:ilvl="0" w:tplc="FDE020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72DA6FF9"/>
    <w:multiLevelType w:val="hybridMultilevel"/>
    <w:tmpl w:val="E12AC9B0"/>
    <w:lvl w:ilvl="0" w:tplc="0419000F">
      <w:start w:val="4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76D5402"/>
    <w:multiLevelType w:val="hybridMultilevel"/>
    <w:tmpl w:val="625E1476"/>
    <w:lvl w:ilvl="0" w:tplc="3BC68500">
      <w:start w:val="1"/>
      <w:numFmt w:val="decimal"/>
      <w:lvlText w:val="%1)"/>
      <w:lvlJc w:val="left"/>
      <w:pPr>
        <w:ind w:left="1785" w:hanging="360"/>
      </w:pPr>
      <w:rPr>
        <w:rFonts w:ascii="Times New Roman" w:eastAsia="Times New Roman" w:hAnsi="Times New Roman" w:cs="Times New Roman"/>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45">
    <w:nsid w:val="793370AC"/>
    <w:multiLevelType w:val="multilevel"/>
    <w:tmpl w:val="E6063296"/>
    <w:lvl w:ilvl="0">
      <w:start w:val="6"/>
      <w:numFmt w:val="decimal"/>
      <w:lvlText w:val="%1."/>
      <w:lvlJc w:val="left"/>
      <w:pPr>
        <w:ind w:left="360" w:hanging="360"/>
      </w:pPr>
      <w:rPr>
        <w:rFonts w:hint="default"/>
      </w:rPr>
    </w:lvl>
    <w:lvl w:ilvl="1">
      <w:start w:val="1"/>
      <w:numFmt w:val="decimal"/>
      <w:lvlText w:val="%2."/>
      <w:lvlJc w:val="left"/>
      <w:pPr>
        <w:ind w:left="1211" w:hanging="360"/>
      </w:pPr>
      <w:rPr>
        <w:rFonts w:ascii="Times New Roman" w:eastAsia="Times New Roman" w:hAnsi="Times New Roman" w:cs="Times New Roman"/>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6">
    <w:nsid w:val="7B693A24"/>
    <w:multiLevelType w:val="multilevel"/>
    <w:tmpl w:val="5AAAC028"/>
    <w:lvl w:ilvl="0">
      <w:start w:val="2"/>
      <w:numFmt w:val="decimal"/>
      <w:lvlText w:val="%1."/>
      <w:lvlJc w:val="left"/>
      <w:pPr>
        <w:ind w:left="360" w:hanging="360"/>
      </w:pPr>
      <w:rPr>
        <w:rFonts w:hint="default"/>
      </w:rPr>
    </w:lvl>
    <w:lvl w:ilvl="1">
      <w:start w:val="1"/>
      <w:numFmt w:val="decimal"/>
      <w:lvlText w:val="%2."/>
      <w:lvlJc w:val="left"/>
      <w:pPr>
        <w:ind w:left="1495" w:hanging="360"/>
      </w:pPr>
      <w:rPr>
        <w:rFonts w:ascii="Times New Roman" w:eastAsia="Times New Roman" w:hAnsi="Times New Roman" w:cs="Times New Roman"/>
        <w:b w:val="0"/>
        <w:color w:val="auto"/>
      </w:rPr>
    </w:lvl>
    <w:lvl w:ilvl="2">
      <w:start w:val="1"/>
      <w:numFmt w:val="decimal"/>
      <w:lvlText w:val="%1.%2.%3."/>
      <w:lvlJc w:val="left"/>
      <w:pPr>
        <w:ind w:left="2130" w:hanging="720"/>
      </w:pPr>
      <w:rPr>
        <w:rFonts w:hint="default"/>
        <w:color w:val="auto"/>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7">
    <w:nsid w:val="7B9F4A81"/>
    <w:multiLevelType w:val="hybridMultilevel"/>
    <w:tmpl w:val="3154D060"/>
    <w:lvl w:ilvl="0" w:tplc="13D4E8F2">
      <w:start w:val="4"/>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32"/>
  </w:num>
  <w:num w:numId="2">
    <w:abstractNumId w:val="46"/>
  </w:num>
  <w:num w:numId="3">
    <w:abstractNumId w:val="44"/>
  </w:num>
  <w:num w:numId="4">
    <w:abstractNumId w:val="10"/>
  </w:num>
  <w:num w:numId="5">
    <w:abstractNumId w:val="33"/>
  </w:num>
  <w:num w:numId="6">
    <w:abstractNumId w:val="27"/>
  </w:num>
  <w:num w:numId="7">
    <w:abstractNumId w:val="42"/>
  </w:num>
  <w:num w:numId="8">
    <w:abstractNumId w:val="9"/>
  </w:num>
  <w:num w:numId="9">
    <w:abstractNumId w:val="13"/>
  </w:num>
  <w:num w:numId="10">
    <w:abstractNumId w:val="26"/>
  </w:num>
  <w:num w:numId="11">
    <w:abstractNumId w:val="41"/>
  </w:num>
  <w:num w:numId="12">
    <w:abstractNumId w:val="38"/>
  </w:num>
  <w:num w:numId="13">
    <w:abstractNumId w:val="39"/>
  </w:num>
  <w:num w:numId="14">
    <w:abstractNumId w:val="30"/>
  </w:num>
  <w:num w:numId="15">
    <w:abstractNumId w:val="19"/>
  </w:num>
  <w:num w:numId="16">
    <w:abstractNumId w:val="34"/>
  </w:num>
  <w:num w:numId="17">
    <w:abstractNumId w:val="45"/>
  </w:num>
  <w:num w:numId="18">
    <w:abstractNumId w:val="23"/>
  </w:num>
  <w:num w:numId="19">
    <w:abstractNumId w:val="2"/>
  </w:num>
  <w:num w:numId="20">
    <w:abstractNumId w:val="3"/>
  </w:num>
  <w:num w:numId="21">
    <w:abstractNumId w:val="5"/>
  </w:num>
  <w:num w:numId="22">
    <w:abstractNumId w:val="6"/>
  </w:num>
  <w:num w:numId="23">
    <w:abstractNumId w:val="7"/>
  </w:num>
  <w:num w:numId="24">
    <w:abstractNumId w:val="47"/>
  </w:num>
  <w:num w:numId="25">
    <w:abstractNumId w:val="29"/>
  </w:num>
  <w:num w:numId="26">
    <w:abstractNumId w:val="25"/>
  </w:num>
  <w:num w:numId="27">
    <w:abstractNumId w:val="31"/>
  </w:num>
  <w:num w:numId="28">
    <w:abstractNumId w:val="40"/>
  </w:num>
  <w:num w:numId="29">
    <w:abstractNumId w:val="16"/>
  </w:num>
  <w:num w:numId="30">
    <w:abstractNumId w:val="14"/>
  </w:num>
  <w:num w:numId="31">
    <w:abstractNumId w:val="12"/>
  </w:num>
  <w:num w:numId="32">
    <w:abstractNumId w:val="15"/>
  </w:num>
  <w:num w:numId="33">
    <w:abstractNumId w:val="21"/>
  </w:num>
  <w:num w:numId="34">
    <w:abstractNumId w:val="35"/>
  </w:num>
  <w:num w:numId="35">
    <w:abstractNumId w:val="22"/>
  </w:num>
  <w:num w:numId="36">
    <w:abstractNumId w:val="17"/>
  </w:num>
  <w:num w:numId="37">
    <w:abstractNumId w:val="36"/>
  </w:num>
  <w:num w:numId="38">
    <w:abstractNumId w:val="18"/>
  </w:num>
  <w:num w:numId="39">
    <w:abstractNumId w:val="43"/>
  </w:num>
  <w:num w:numId="40">
    <w:abstractNumId w:val="28"/>
  </w:num>
  <w:num w:numId="41">
    <w:abstractNumId w:val="20"/>
  </w:num>
  <w:num w:numId="42">
    <w:abstractNumId w:val="24"/>
  </w:num>
  <w:num w:numId="43">
    <w:abstractNumId w:val="11"/>
  </w:num>
  <w:num w:numId="44">
    <w:abstractNumId w:val="3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EE04C0"/>
    <w:rsid w:val="00001B13"/>
    <w:rsid w:val="00004169"/>
    <w:rsid w:val="0000779E"/>
    <w:rsid w:val="00014778"/>
    <w:rsid w:val="00020220"/>
    <w:rsid w:val="00030418"/>
    <w:rsid w:val="0003471F"/>
    <w:rsid w:val="00041548"/>
    <w:rsid w:val="00041795"/>
    <w:rsid w:val="00054FAC"/>
    <w:rsid w:val="000553AA"/>
    <w:rsid w:val="00056540"/>
    <w:rsid w:val="0007051F"/>
    <w:rsid w:val="00071619"/>
    <w:rsid w:val="000754C8"/>
    <w:rsid w:val="00077087"/>
    <w:rsid w:val="0008465B"/>
    <w:rsid w:val="00087D88"/>
    <w:rsid w:val="00092565"/>
    <w:rsid w:val="000A62D7"/>
    <w:rsid w:val="000A67E4"/>
    <w:rsid w:val="000B57F6"/>
    <w:rsid w:val="000C1615"/>
    <w:rsid w:val="000C5A08"/>
    <w:rsid w:val="000D3423"/>
    <w:rsid w:val="000D375C"/>
    <w:rsid w:val="000D7652"/>
    <w:rsid w:val="000F0748"/>
    <w:rsid w:val="000F615D"/>
    <w:rsid w:val="00107431"/>
    <w:rsid w:val="00111284"/>
    <w:rsid w:val="00120C94"/>
    <w:rsid w:val="001220EF"/>
    <w:rsid w:val="00132E93"/>
    <w:rsid w:val="00147B2F"/>
    <w:rsid w:val="00157E3B"/>
    <w:rsid w:val="00161A0A"/>
    <w:rsid w:val="00162760"/>
    <w:rsid w:val="00164848"/>
    <w:rsid w:val="00187879"/>
    <w:rsid w:val="001948E8"/>
    <w:rsid w:val="00194E60"/>
    <w:rsid w:val="001C3F7D"/>
    <w:rsid w:val="001C4081"/>
    <w:rsid w:val="001D14B9"/>
    <w:rsid w:val="001D64AB"/>
    <w:rsid w:val="001E52F6"/>
    <w:rsid w:val="001E6ED9"/>
    <w:rsid w:val="00203131"/>
    <w:rsid w:val="00203666"/>
    <w:rsid w:val="002069DC"/>
    <w:rsid w:val="00211D09"/>
    <w:rsid w:val="002135A4"/>
    <w:rsid w:val="00214E6D"/>
    <w:rsid w:val="00224482"/>
    <w:rsid w:val="00224CA2"/>
    <w:rsid w:val="00250DA9"/>
    <w:rsid w:val="00255B1C"/>
    <w:rsid w:val="00262556"/>
    <w:rsid w:val="00270ED8"/>
    <w:rsid w:val="0029295A"/>
    <w:rsid w:val="00293D03"/>
    <w:rsid w:val="00294EC3"/>
    <w:rsid w:val="002A33D3"/>
    <w:rsid w:val="002A3CD2"/>
    <w:rsid w:val="002B135A"/>
    <w:rsid w:val="002C3101"/>
    <w:rsid w:val="002D3C69"/>
    <w:rsid w:val="002E09DE"/>
    <w:rsid w:val="002F1CAA"/>
    <w:rsid w:val="00300C21"/>
    <w:rsid w:val="0030431C"/>
    <w:rsid w:val="00314AD6"/>
    <w:rsid w:val="0032236F"/>
    <w:rsid w:val="00325FF6"/>
    <w:rsid w:val="00331AA7"/>
    <w:rsid w:val="003365F4"/>
    <w:rsid w:val="00340669"/>
    <w:rsid w:val="00341F08"/>
    <w:rsid w:val="00345E1A"/>
    <w:rsid w:val="003473BE"/>
    <w:rsid w:val="00347F05"/>
    <w:rsid w:val="0035548F"/>
    <w:rsid w:val="003645C6"/>
    <w:rsid w:val="0038046A"/>
    <w:rsid w:val="0038277B"/>
    <w:rsid w:val="003A3A3B"/>
    <w:rsid w:val="003A5766"/>
    <w:rsid w:val="003A69D5"/>
    <w:rsid w:val="003B32ED"/>
    <w:rsid w:val="003B3D84"/>
    <w:rsid w:val="003B54B2"/>
    <w:rsid w:val="003B797D"/>
    <w:rsid w:val="003C01E1"/>
    <w:rsid w:val="003D09AB"/>
    <w:rsid w:val="003D22A3"/>
    <w:rsid w:val="003D2348"/>
    <w:rsid w:val="003D561C"/>
    <w:rsid w:val="003E340A"/>
    <w:rsid w:val="003E344D"/>
    <w:rsid w:val="003E4677"/>
    <w:rsid w:val="003E5FCE"/>
    <w:rsid w:val="004053AB"/>
    <w:rsid w:val="00411DB1"/>
    <w:rsid w:val="00415612"/>
    <w:rsid w:val="00417186"/>
    <w:rsid w:val="004223DC"/>
    <w:rsid w:val="00422B75"/>
    <w:rsid w:val="004428C3"/>
    <w:rsid w:val="00443DF2"/>
    <w:rsid w:val="00445A3A"/>
    <w:rsid w:val="00445FE7"/>
    <w:rsid w:val="0044732A"/>
    <w:rsid w:val="00447923"/>
    <w:rsid w:val="004557C6"/>
    <w:rsid w:val="00476DF7"/>
    <w:rsid w:val="00480DF5"/>
    <w:rsid w:val="00487393"/>
    <w:rsid w:val="00491C56"/>
    <w:rsid w:val="00493576"/>
    <w:rsid w:val="00493949"/>
    <w:rsid w:val="00494CD5"/>
    <w:rsid w:val="0049762B"/>
    <w:rsid w:val="00497983"/>
    <w:rsid w:val="004A1355"/>
    <w:rsid w:val="004A4E5B"/>
    <w:rsid w:val="004A7844"/>
    <w:rsid w:val="004B2FEB"/>
    <w:rsid w:val="004B3FA2"/>
    <w:rsid w:val="004B622D"/>
    <w:rsid w:val="004B6337"/>
    <w:rsid w:val="004C570D"/>
    <w:rsid w:val="004C7C50"/>
    <w:rsid w:val="004D493C"/>
    <w:rsid w:val="004D7170"/>
    <w:rsid w:val="004E105C"/>
    <w:rsid w:val="004E47D4"/>
    <w:rsid w:val="004F271E"/>
    <w:rsid w:val="004F68F2"/>
    <w:rsid w:val="00501909"/>
    <w:rsid w:val="00504E88"/>
    <w:rsid w:val="0051127B"/>
    <w:rsid w:val="00514883"/>
    <w:rsid w:val="00520704"/>
    <w:rsid w:val="00522C9F"/>
    <w:rsid w:val="00530A04"/>
    <w:rsid w:val="005321DC"/>
    <w:rsid w:val="00533C63"/>
    <w:rsid w:val="00533FFC"/>
    <w:rsid w:val="00534AFA"/>
    <w:rsid w:val="005356C3"/>
    <w:rsid w:val="0054028E"/>
    <w:rsid w:val="00543C0B"/>
    <w:rsid w:val="0055216F"/>
    <w:rsid w:val="005531BD"/>
    <w:rsid w:val="00556B5D"/>
    <w:rsid w:val="0056416E"/>
    <w:rsid w:val="00565695"/>
    <w:rsid w:val="00565892"/>
    <w:rsid w:val="00572836"/>
    <w:rsid w:val="00575A7B"/>
    <w:rsid w:val="005776A9"/>
    <w:rsid w:val="005801D6"/>
    <w:rsid w:val="00580294"/>
    <w:rsid w:val="00581DC3"/>
    <w:rsid w:val="00583E77"/>
    <w:rsid w:val="00586CF8"/>
    <w:rsid w:val="005A114A"/>
    <w:rsid w:val="005A2384"/>
    <w:rsid w:val="005A4206"/>
    <w:rsid w:val="005B0D51"/>
    <w:rsid w:val="005B4329"/>
    <w:rsid w:val="005B448C"/>
    <w:rsid w:val="005C31CF"/>
    <w:rsid w:val="005C5CEB"/>
    <w:rsid w:val="005F03B0"/>
    <w:rsid w:val="005F2F43"/>
    <w:rsid w:val="006047B2"/>
    <w:rsid w:val="00612966"/>
    <w:rsid w:val="0065487E"/>
    <w:rsid w:val="00657370"/>
    <w:rsid w:val="006615DF"/>
    <w:rsid w:val="006629BB"/>
    <w:rsid w:val="006710B2"/>
    <w:rsid w:val="00674838"/>
    <w:rsid w:val="0067615B"/>
    <w:rsid w:val="006762B1"/>
    <w:rsid w:val="00682B70"/>
    <w:rsid w:val="00694573"/>
    <w:rsid w:val="006B65EA"/>
    <w:rsid w:val="006C527E"/>
    <w:rsid w:val="006F28FE"/>
    <w:rsid w:val="00712BBC"/>
    <w:rsid w:val="00715736"/>
    <w:rsid w:val="007178E8"/>
    <w:rsid w:val="00727E21"/>
    <w:rsid w:val="00732F09"/>
    <w:rsid w:val="00736A5A"/>
    <w:rsid w:val="007604C2"/>
    <w:rsid w:val="00782A66"/>
    <w:rsid w:val="00783D8C"/>
    <w:rsid w:val="00793FE4"/>
    <w:rsid w:val="007A3B08"/>
    <w:rsid w:val="007B71B9"/>
    <w:rsid w:val="007C1C70"/>
    <w:rsid w:val="007C71A7"/>
    <w:rsid w:val="007D0508"/>
    <w:rsid w:val="007E264A"/>
    <w:rsid w:val="007E293E"/>
    <w:rsid w:val="007F09AD"/>
    <w:rsid w:val="00802258"/>
    <w:rsid w:val="008205AC"/>
    <w:rsid w:val="00834C0B"/>
    <w:rsid w:val="00834F50"/>
    <w:rsid w:val="00836C40"/>
    <w:rsid w:val="008418E0"/>
    <w:rsid w:val="00842825"/>
    <w:rsid w:val="008444D9"/>
    <w:rsid w:val="00844B6C"/>
    <w:rsid w:val="00876E7E"/>
    <w:rsid w:val="008823B9"/>
    <w:rsid w:val="00884656"/>
    <w:rsid w:val="00885FA5"/>
    <w:rsid w:val="0089473A"/>
    <w:rsid w:val="008A2ED4"/>
    <w:rsid w:val="008A52AA"/>
    <w:rsid w:val="008B668C"/>
    <w:rsid w:val="008C0154"/>
    <w:rsid w:val="008D0BF9"/>
    <w:rsid w:val="008D3921"/>
    <w:rsid w:val="008F1452"/>
    <w:rsid w:val="00902F87"/>
    <w:rsid w:val="009071E8"/>
    <w:rsid w:val="00931316"/>
    <w:rsid w:val="00942199"/>
    <w:rsid w:val="00946251"/>
    <w:rsid w:val="009530E5"/>
    <w:rsid w:val="009A01AF"/>
    <w:rsid w:val="009B0D01"/>
    <w:rsid w:val="009B385F"/>
    <w:rsid w:val="009B548E"/>
    <w:rsid w:val="009C6EF6"/>
    <w:rsid w:val="009D2D18"/>
    <w:rsid w:val="009D3CC0"/>
    <w:rsid w:val="009D6730"/>
    <w:rsid w:val="009F0C44"/>
    <w:rsid w:val="009F1338"/>
    <w:rsid w:val="00A136E2"/>
    <w:rsid w:val="00A21D8C"/>
    <w:rsid w:val="00A26412"/>
    <w:rsid w:val="00A26DC6"/>
    <w:rsid w:val="00A370C5"/>
    <w:rsid w:val="00A3783B"/>
    <w:rsid w:val="00A41136"/>
    <w:rsid w:val="00A540E8"/>
    <w:rsid w:val="00A60A89"/>
    <w:rsid w:val="00A62D44"/>
    <w:rsid w:val="00A7130E"/>
    <w:rsid w:val="00A76F5E"/>
    <w:rsid w:val="00A832BC"/>
    <w:rsid w:val="00AA31F5"/>
    <w:rsid w:val="00AB65CA"/>
    <w:rsid w:val="00AC6B73"/>
    <w:rsid w:val="00AE18F7"/>
    <w:rsid w:val="00AF1087"/>
    <w:rsid w:val="00AF2595"/>
    <w:rsid w:val="00B10183"/>
    <w:rsid w:val="00B108A0"/>
    <w:rsid w:val="00B30AE0"/>
    <w:rsid w:val="00B337C4"/>
    <w:rsid w:val="00B40EBC"/>
    <w:rsid w:val="00B45613"/>
    <w:rsid w:val="00B52024"/>
    <w:rsid w:val="00B53919"/>
    <w:rsid w:val="00B62882"/>
    <w:rsid w:val="00B659AB"/>
    <w:rsid w:val="00B7028D"/>
    <w:rsid w:val="00B71345"/>
    <w:rsid w:val="00B7475C"/>
    <w:rsid w:val="00B770A9"/>
    <w:rsid w:val="00B854C5"/>
    <w:rsid w:val="00B9608C"/>
    <w:rsid w:val="00BA51FC"/>
    <w:rsid w:val="00BB4347"/>
    <w:rsid w:val="00BB6BDF"/>
    <w:rsid w:val="00BB7199"/>
    <w:rsid w:val="00BD0793"/>
    <w:rsid w:val="00BD6220"/>
    <w:rsid w:val="00BE1C2F"/>
    <w:rsid w:val="00BE2A28"/>
    <w:rsid w:val="00BE6D69"/>
    <w:rsid w:val="00BE7251"/>
    <w:rsid w:val="00BF4D15"/>
    <w:rsid w:val="00BF5811"/>
    <w:rsid w:val="00C06BCA"/>
    <w:rsid w:val="00C14B72"/>
    <w:rsid w:val="00C27449"/>
    <w:rsid w:val="00C27B20"/>
    <w:rsid w:val="00C31919"/>
    <w:rsid w:val="00C40AC6"/>
    <w:rsid w:val="00C46CF2"/>
    <w:rsid w:val="00C516AF"/>
    <w:rsid w:val="00C53643"/>
    <w:rsid w:val="00C655F6"/>
    <w:rsid w:val="00C81BF5"/>
    <w:rsid w:val="00C9319E"/>
    <w:rsid w:val="00CA7B3F"/>
    <w:rsid w:val="00CC6673"/>
    <w:rsid w:val="00CD0D3D"/>
    <w:rsid w:val="00CE6CCB"/>
    <w:rsid w:val="00CF3158"/>
    <w:rsid w:val="00CF3289"/>
    <w:rsid w:val="00D057B2"/>
    <w:rsid w:val="00D16F2F"/>
    <w:rsid w:val="00D269EF"/>
    <w:rsid w:val="00D27067"/>
    <w:rsid w:val="00D4332B"/>
    <w:rsid w:val="00D445BA"/>
    <w:rsid w:val="00D45C6A"/>
    <w:rsid w:val="00D46BFC"/>
    <w:rsid w:val="00D5564E"/>
    <w:rsid w:val="00D56862"/>
    <w:rsid w:val="00D62C6F"/>
    <w:rsid w:val="00D67E6E"/>
    <w:rsid w:val="00D846F5"/>
    <w:rsid w:val="00DA0C49"/>
    <w:rsid w:val="00DA237F"/>
    <w:rsid w:val="00DB17CB"/>
    <w:rsid w:val="00DC2D83"/>
    <w:rsid w:val="00DC4E52"/>
    <w:rsid w:val="00DD062A"/>
    <w:rsid w:val="00DD2543"/>
    <w:rsid w:val="00DD4375"/>
    <w:rsid w:val="00DD5630"/>
    <w:rsid w:val="00DE11E4"/>
    <w:rsid w:val="00DE43E5"/>
    <w:rsid w:val="00E0001A"/>
    <w:rsid w:val="00E029F9"/>
    <w:rsid w:val="00E12E34"/>
    <w:rsid w:val="00E16204"/>
    <w:rsid w:val="00E252FC"/>
    <w:rsid w:val="00E40BA9"/>
    <w:rsid w:val="00E42EF3"/>
    <w:rsid w:val="00E430E2"/>
    <w:rsid w:val="00E5493A"/>
    <w:rsid w:val="00E56625"/>
    <w:rsid w:val="00E625F3"/>
    <w:rsid w:val="00E6427A"/>
    <w:rsid w:val="00E65886"/>
    <w:rsid w:val="00E65DAF"/>
    <w:rsid w:val="00E717F5"/>
    <w:rsid w:val="00E80762"/>
    <w:rsid w:val="00E83F62"/>
    <w:rsid w:val="00E86140"/>
    <w:rsid w:val="00E91C39"/>
    <w:rsid w:val="00E938A8"/>
    <w:rsid w:val="00E954EC"/>
    <w:rsid w:val="00EB46D2"/>
    <w:rsid w:val="00EB479E"/>
    <w:rsid w:val="00EB616C"/>
    <w:rsid w:val="00EE04C0"/>
    <w:rsid w:val="00EE4242"/>
    <w:rsid w:val="00EE6FC6"/>
    <w:rsid w:val="00EF0E11"/>
    <w:rsid w:val="00F06B28"/>
    <w:rsid w:val="00F2020D"/>
    <w:rsid w:val="00F2592C"/>
    <w:rsid w:val="00F31B35"/>
    <w:rsid w:val="00F33AF3"/>
    <w:rsid w:val="00F45C63"/>
    <w:rsid w:val="00F476DB"/>
    <w:rsid w:val="00F5261D"/>
    <w:rsid w:val="00F626E7"/>
    <w:rsid w:val="00F63510"/>
    <w:rsid w:val="00F63B11"/>
    <w:rsid w:val="00F7184C"/>
    <w:rsid w:val="00F71CE2"/>
    <w:rsid w:val="00F772B2"/>
    <w:rsid w:val="00F930DA"/>
    <w:rsid w:val="00F94205"/>
    <w:rsid w:val="00F9461C"/>
    <w:rsid w:val="00F94BE0"/>
    <w:rsid w:val="00FA0764"/>
    <w:rsid w:val="00FA5256"/>
    <w:rsid w:val="00FA6675"/>
    <w:rsid w:val="00FB097B"/>
    <w:rsid w:val="00FB7B1A"/>
    <w:rsid w:val="00FB7B7A"/>
    <w:rsid w:val="00FC1C26"/>
    <w:rsid w:val="00FD1871"/>
    <w:rsid w:val="00FD2255"/>
    <w:rsid w:val="00FD36B0"/>
    <w:rsid w:val="00FE1203"/>
    <w:rsid w:val="00FE55FD"/>
    <w:rsid w:val="00FF596D"/>
    <w:rsid w:val="00FF6A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844"/>
    <w:rPr>
      <w:rFonts w:ascii="Calibri" w:eastAsia="Times New Roman" w:hAnsi="Calibri" w:cs="Times New Roman"/>
      <w:lang w:eastAsia="ru-RU"/>
    </w:rPr>
  </w:style>
  <w:style w:type="paragraph" w:styleId="2">
    <w:name w:val="heading 2"/>
    <w:basedOn w:val="a"/>
    <w:next w:val="a"/>
    <w:link w:val="20"/>
    <w:uiPriority w:val="9"/>
    <w:unhideWhenUsed/>
    <w:qFormat/>
    <w:rsid w:val="004A784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A7844"/>
    <w:rPr>
      <w:rFonts w:asciiTheme="majorHAnsi" w:eastAsiaTheme="majorEastAsia" w:hAnsiTheme="majorHAnsi" w:cstheme="majorBidi"/>
      <w:b/>
      <w:bCs/>
      <w:color w:val="4F81BD" w:themeColor="accent1"/>
      <w:sz w:val="26"/>
      <w:szCs w:val="26"/>
      <w:lang w:eastAsia="ru-RU"/>
    </w:rPr>
  </w:style>
  <w:style w:type="paragraph" w:styleId="a3">
    <w:name w:val="footer"/>
    <w:basedOn w:val="a"/>
    <w:link w:val="a4"/>
    <w:uiPriority w:val="99"/>
    <w:unhideWhenUsed/>
    <w:rsid w:val="004A7844"/>
    <w:pPr>
      <w:tabs>
        <w:tab w:val="center" w:pos="4677"/>
        <w:tab w:val="right" w:pos="9355"/>
      </w:tabs>
    </w:pPr>
  </w:style>
  <w:style w:type="character" w:customStyle="1" w:styleId="a4">
    <w:name w:val="Нижний колонтитул Знак"/>
    <w:basedOn w:val="a0"/>
    <w:link w:val="a3"/>
    <w:uiPriority w:val="99"/>
    <w:rsid w:val="004A7844"/>
    <w:rPr>
      <w:rFonts w:ascii="Calibri" w:eastAsia="Times New Roman" w:hAnsi="Calibri" w:cs="Times New Roman"/>
      <w:lang w:eastAsia="ru-RU"/>
    </w:rPr>
  </w:style>
  <w:style w:type="paragraph" w:styleId="a5">
    <w:name w:val="List Paragraph"/>
    <w:basedOn w:val="a"/>
    <w:uiPriority w:val="34"/>
    <w:qFormat/>
    <w:rsid w:val="004A7844"/>
    <w:pPr>
      <w:ind w:left="720"/>
      <w:contextualSpacing/>
    </w:pPr>
  </w:style>
  <w:style w:type="paragraph" w:styleId="a6">
    <w:name w:val="Body Text Indent"/>
    <w:basedOn w:val="a"/>
    <w:link w:val="a7"/>
    <w:rsid w:val="004A7844"/>
    <w:pPr>
      <w:spacing w:after="0" w:line="240" w:lineRule="auto"/>
      <w:ind w:left="360" w:firstLine="180"/>
    </w:pPr>
    <w:rPr>
      <w:rFonts w:ascii="Times New Roman" w:hAnsi="Times New Roman"/>
      <w:sz w:val="28"/>
      <w:szCs w:val="24"/>
    </w:rPr>
  </w:style>
  <w:style w:type="character" w:customStyle="1" w:styleId="a7">
    <w:name w:val="Основной текст с отступом Знак"/>
    <w:basedOn w:val="a0"/>
    <w:link w:val="a6"/>
    <w:rsid w:val="004A7844"/>
    <w:rPr>
      <w:rFonts w:ascii="Times New Roman" w:eastAsia="Times New Roman" w:hAnsi="Times New Roman" w:cs="Times New Roman"/>
      <w:sz w:val="28"/>
      <w:szCs w:val="24"/>
      <w:lang w:eastAsia="ru-RU"/>
    </w:rPr>
  </w:style>
  <w:style w:type="paragraph" w:styleId="21">
    <w:name w:val="Body Text Indent 2"/>
    <w:basedOn w:val="a"/>
    <w:link w:val="22"/>
    <w:rsid w:val="004A7844"/>
    <w:pPr>
      <w:spacing w:after="0" w:line="240" w:lineRule="auto"/>
      <w:ind w:left="360"/>
    </w:pPr>
    <w:rPr>
      <w:rFonts w:ascii="Times New Roman" w:hAnsi="Times New Roman"/>
      <w:sz w:val="28"/>
      <w:szCs w:val="24"/>
    </w:rPr>
  </w:style>
  <w:style w:type="character" w:customStyle="1" w:styleId="22">
    <w:name w:val="Основной текст с отступом 2 Знак"/>
    <w:basedOn w:val="a0"/>
    <w:link w:val="21"/>
    <w:rsid w:val="004A7844"/>
    <w:rPr>
      <w:rFonts w:ascii="Times New Roman" w:eastAsia="Times New Roman" w:hAnsi="Times New Roman" w:cs="Times New Roman"/>
      <w:sz w:val="28"/>
      <w:szCs w:val="24"/>
      <w:lang w:eastAsia="ru-RU"/>
    </w:rPr>
  </w:style>
  <w:style w:type="paragraph" w:styleId="a8">
    <w:name w:val="Normal (Web)"/>
    <w:basedOn w:val="a"/>
    <w:uiPriority w:val="99"/>
    <w:semiHidden/>
    <w:unhideWhenUsed/>
    <w:rsid w:val="004B622D"/>
    <w:pPr>
      <w:spacing w:before="100" w:beforeAutospacing="1" w:after="100" w:afterAutospacing="1" w:line="240" w:lineRule="auto"/>
    </w:pPr>
    <w:rPr>
      <w:rFonts w:ascii="Times New Roman" w:hAnsi="Times New Roman"/>
      <w:sz w:val="24"/>
      <w:szCs w:val="24"/>
    </w:rPr>
  </w:style>
  <w:style w:type="paragraph" w:styleId="a9">
    <w:name w:val="Balloon Text"/>
    <w:basedOn w:val="a"/>
    <w:link w:val="aa"/>
    <w:uiPriority w:val="99"/>
    <w:semiHidden/>
    <w:unhideWhenUsed/>
    <w:rsid w:val="004B633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B6337"/>
    <w:rPr>
      <w:rFonts w:ascii="Tahoma" w:eastAsia="Times New Roman" w:hAnsi="Tahoma" w:cs="Tahoma"/>
      <w:sz w:val="16"/>
      <w:szCs w:val="16"/>
      <w:lang w:eastAsia="ru-RU"/>
    </w:rPr>
  </w:style>
  <w:style w:type="paragraph" w:styleId="ab">
    <w:name w:val="header"/>
    <w:basedOn w:val="a"/>
    <w:link w:val="ac"/>
    <w:uiPriority w:val="99"/>
    <w:unhideWhenUsed/>
    <w:rsid w:val="005B0D5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5B0D51"/>
    <w:rPr>
      <w:rFonts w:ascii="Calibri" w:eastAsia="Times New Roman" w:hAnsi="Calibri" w:cs="Times New Roman"/>
      <w:lang w:eastAsia="ru-RU"/>
    </w:rPr>
  </w:style>
  <w:style w:type="paragraph" w:styleId="ad">
    <w:name w:val="No Spacing"/>
    <w:uiPriority w:val="1"/>
    <w:qFormat/>
    <w:rsid w:val="00014778"/>
    <w:pPr>
      <w:spacing w:after="0" w:line="240" w:lineRule="auto"/>
    </w:pPr>
    <w:rPr>
      <w:rFonts w:ascii="Calibri" w:eastAsia="Times New Roman" w:hAnsi="Calibri" w:cs="Times New Roman"/>
      <w:lang w:eastAsia="ru-RU"/>
    </w:rPr>
  </w:style>
  <w:style w:type="table" w:styleId="ae">
    <w:name w:val="Table Grid"/>
    <w:basedOn w:val="a1"/>
    <w:uiPriority w:val="59"/>
    <w:rsid w:val="00BD622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pyright-info">
    <w:name w:val="copyright-info"/>
    <w:basedOn w:val="a"/>
    <w:rsid w:val="00EE6FC6"/>
    <w:pPr>
      <w:spacing w:before="100" w:beforeAutospacing="1" w:after="100" w:afterAutospacing="1" w:line="240" w:lineRule="auto"/>
    </w:pPr>
    <w:rPr>
      <w:rFonts w:ascii="Times New Roman" w:hAnsi="Times New Roman"/>
      <w:sz w:val="24"/>
      <w:szCs w:val="24"/>
    </w:rPr>
  </w:style>
  <w:style w:type="character" w:styleId="af">
    <w:name w:val="Hyperlink"/>
    <w:basedOn w:val="a0"/>
    <w:uiPriority w:val="99"/>
    <w:semiHidden/>
    <w:unhideWhenUsed/>
    <w:rsid w:val="00EE6FC6"/>
    <w:rPr>
      <w:color w:val="0000FF"/>
      <w:u w:val="single"/>
    </w:rPr>
  </w:style>
  <w:style w:type="character" w:customStyle="1" w:styleId="matches">
    <w:name w:val="matches"/>
    <w:basedOn w:val="a0"/>
    <w:rsid w:val="00FD18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844"/>
    <w:rPr>
      <w:rFonts w:ascii="Calibri" w:eastAsia="Times New Roman" w:hAnsi="Calibri" w:cs="Times New Roman"/>
      <w:lang w:eastAsia="ru-RU"/>
    </w:rPr>
  </w:style>
  <w:style w:type="paragraph" w:styleId="2">
    <w:name w:val="heading 2"/>
    <w:basedOn w:val="a"/>
    <w:next w:val="a"/>
    <w:link w:val="20"/>
    <w:uiPriority w:val="9"/>
    <w:unhideWhenUsed/>
    <w:qFormat/>
    <w:rsid w:val="004A784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A7844"/>
    <w:rPr>
      <w:rFonts w:asciiTheme="majorHAnsi" w:eastAsiaTheme="majorEastAsia" w:hAnsiTheme="majorHAnsi" w:cstheme="majorBidi"/>
      <w:b/>
      <w:bCs/>
      <w:color w:val="4F81BD" w:themeColor="accent1"/>
      <w:sz w:val="26"/>
      <w:szCs w:val="26"/>
      <w:lang w:eastAsia="ru-RU"/>
    </w:rPr>
  </w:style>
  <w:style w:type="paragraph" w:styleId="a3">
    <w:name w:val="footer"/>
    <w:basedOn w:val="a"/>
    <w:link w:val="a4"/>
    <w:uiPriority w:val="99"/>
    <w:unhideWhenUsed/>
    <w:rsid w:val="004A7844"/>
    <w:pPr>
      <w:tabs>
        <w:tab w:val="center" w:pos="4677"/>
        <w:tab w:val="right" w:pos="9355"/>
      </w:tabs>
    </w:pPr>
  </w:style>
  <w:style w:type="character" w:customStyle="1" w:styleId="a4">
    <w:name w:val="Нижний колонтитул Знак"/>
    <w:basedOn w:val="a0"/>
    <w:link w:val="a3"/>
    <w:uiPriority w:val="99"/>
    <w:rsid w:val="004A7844"/>
    <w:rPr>
      <w:rFonts w:ascii="Calibri" w:eastAsia="Times New Roman" w:hAnsi="Calibri" w:cs="Times New Roman"/>
      <w:lang w:eastAsia="ru-RU"/>
    </w:rPr>
  </w:style>
  <w:style w:type="paragraph" w:styleId="a5">
    <w:name w:val="List Paragraph"/>
    <w:basedOn w:val="a"/>
    <w:uiPriority w:val="34"/>
    <w:qFormat/>
    <w:rsid w:val="004A7844"/>
    <w:pPr>
      <w:ind w:left="720"/>
      <w:contextualSpacing/>
    </w:pPr>
  </w:style>
  <w:style w:type="paragraph" w:styleId="a6">
    <w:name w:val="Body Text Indent"/>
    <w:basedOn w:val="a"/>
    <w:link w:val="a7"/>
    <w:rsid w:val="004A7844"/>
    <w:pPr>
      <w:spacing w:after="0" w:line="240" w:lineRule="auto"/>
      <w:ind w:left="360" w:firstLine="180"/>
    </w:pPr>
    <w:rPr>
      <w:rFonts w:ascii="Times New Roman" w:hAnsi="Times New Roman"/>
      <w:sz w:val="28"/>
      <w:szCs w:val="24"/>
    </w:rPr>
  </w:style>
  <w:style w:type="character" w:customStyle="1" w:styleId="a7">
    <w:name w:val="Основной текст с отступом Знак"/>
    <w:basedOn w:val="a0"/>
    <w:link w:val="a6"/>
    <w:rsid w:val="004A7844"/>
    <w:rPr>
      <w:rFonts w:ascii="Times New Roman" w:eastAsia="Times New Roman" w:hAnsi="Times New Roman" w:cs="Times New Roman"/>
      <w:sz w:val="28"/>
      <w:szCs w:val="24"/>
      <w:lang w:eastAsia="ru-RU"/>
    </w:rPr>
  </w:style>
  <w:style w:type="paragraph" w:styleId="21">
    <w:name w:val="Body Text Indent 2"/>
    <w:basedOn w:val="a"/>
    <w:link w:val="22"/>
    <w:rsid w:val="004A7844"/>
    <w:pPr>
      <w:spacing w:after="0" w:line="240" w:lineRule="auto"/>
      <w:ind w:left="360"/>
    </w:pPr>
    <w:rPr>
      <w:rFonts w:ascii="Times New Roman" w:hAnsi="Times New Roman"/>
      <w:sz w:val="28"/>
      <w:szCs w:val="24"/>
    </w:rPr>
  </w:style>
  <w:style w:type="character" w:customStyle="1" w:styleId="22">
    <w:name w:val="Основной текст с отступом 2 Знак"/>
    <w:basedOn w:val="a0"/>
    <w:link w:val="21"/>
    <w:rsid w:val="004A7844"/>
    <w:rPr>
      <w:rFonts w:ascii="Times New Roman" w:eastAsia="Times New Roman" w:hAnsi="Times New Roman" w:cs="Times New Roman"/>
      <w:sz w:val="28"/>
      <w:szCs w:val="24"/>
      <w:lang w:eastAsia="ru-RU"/>
    </w:rPr>
  </w:style>
  <w:style w:type="paragraph" w:styleId="a8">
    <w:name w:val="Normal (Web)"/>
    <w:basedOn w:val="a"/>
    <w:uiPriority w:val="99"/>
    <w:semiHidden/>
    <w:unhideWhenUsed/>
    <w:rsid w:val="004B622D"/>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201026">
      <w:bodyDiv w:val="1"/>
      <w:marLeft w:val="0"/>
      <w:marRight w:val="0"/>
      <w:marTop w:val="0"/>
      <w:marBottom w:val="0"/>
      <w:divBdr>
        <w:top w:val="none" w:sz="0" w:space="0" w:color="auto"/>
        <w:left w:val="none" w:sz="0" w:space="0" w:color="auto"/>
        <w:bottom w:val="none" w:sz="0" w:space="0" w:color="auto"/>
        <w:right w:val="none" w:sz="0" w:space="0" w:color="auto"/>
      </w:divBdr>
    </w:div>
    <w:div w:id="241255975">
      <w:bodyDiv w:val="1"/>
      <w:marLeft w:val="0"/>
      <w:marRight w:val="0"/>
      <w:marTop w:val="0"/>
      <w:marBottom w:val="0"/>
      <w:divBdr>
        <w:top w:val="none" w:sz="0" w:space="0" w:color="auto"/>
        <w:left w:val="none" w:sz="0" w:space="0" w:color="auto"/>
        <w:bottom w:val="none" w:sz="0" w:space="0" w:color="auto"/>
        <w:right w:val="none" w:sz="0" w:space="0" w:color="auto"/>
      </w:divBdr>
    </w:div>
    <w:div w:id="320357216">
      <w:bodyDiv w:val="1"/>
      <w:marLeft w:val="0"/>
      <w:marRight w:val="0"/>
      <w:marTop w:val="0"/>
      <w:marBottom w:val="0"/>
      <w:divBdr>
        <w:top w:val="none" w:sz="0" w:space="0" w:color="auto"/>
        <w:left w:val="none" w:sz="0" w:space="0" w:color="auto"/>
        <w:bottom w:val="none" w:sz="0" w:space="0" w:color="auto"/>
        <w:right w:val="none" w:sz="0" w:space="0" w:color="auto"/>
      </w:divBdr>
    </w:div>
    <w:div w:id="351497676">
      <w:bodyDiv w:val="1"/>
      <w:marLeft w:val="0"/>
      <w:marRight w:val="0"/>
      <w:marTop w:val="0"/>
      <w:marBottom w:val="0"/>
      <w:divBdr>
        <w:top w:val="none" w:sz="0" w:space="0" w:color="auto"/>
        <w:left w:val="none" w:sz="0" w:space="0" w:color="auto"/>
        <w:bottom w:val="none" w:sz="0" w:space="0" w:color="auto"/>
        <w:right w:val="none" w:sz="0" w:space="0" w:color="auto"/>
      </w:divBdr>
    </w:div>
    <w:div w:id="406727771">
      <w:bodyDiv w:val="1"/>
      <w:marLeft w:val="0"/>
      <w:marRight w:val="0"/>
      <w:marTop w:val="0"/>
      <w:marBottom w:val="0"/>
      <w:divBdr>
        <w:top w:val="none" w:sz="0" w:space="0" w:color="auto"/>
        <w:left w:val="none" w:sz="0" w:space="0" w:color="auto"/>
        <w:bottom w:val="none" w:sz="0" w:space="0" w:color="auto"/>
        <w:right w:val="none" w:sz="0" w:space="0" w:color="auto"/>
      </w:divBdr>
    </w:div>
    <w:div w:id="586110778">
      <w:bodyDiv w:val="1"/>
      <w:marLeft w:val="0"/>
      <w:marRight w:val="0"/>
      <w:marTop w:val="0"/>
      <w:marBottom w:val="0"/>
      <w:divBdr>
        <w:top w:val="none" w:sz="0" w:space="0" w:color="auto"/>
        <w:left w:val="none" w:sz="0" w:space="0" w:color="auto"/>
        <w:bottom w:val="none" w:sz="0" w:space="0" w:color="auto"/>
        <w:right w:val="none" w:sz="0" w:space="0" w:color="auto"/>
      </w:divBdr>
    </w:div>
    <w:div w:id="721564616">
      <w:bodyDiv w:val="1"/>
      <w:marLeft w:val="0"/>
      <w:marRight w:val="0"/>
      <w:marTop w:val="0"/>
      <w:marBottom w:val="0"/>
      <w:divBdr>
        <w:top w:val="none" w:sz="0" w:space="0" w:color="auto"/>
        <w:left w:val="none" w:sz="0" w:space="0" w:color="auto"/>
        <w:bottom w:val="none" w:sz="0" w:space="0" w:color="auto"/>
        <w:right w:val="none" w:sz="0" w:space="0" w:color="auto"/>
      </w:divBdr>
    </w:div>
    <w:div w:id="815031760">
      <w:bodyDiv w:val="1"/>
      <w:marLeft w:val="0"/>
      <w:marRight w:val="0"/>
      <w:marTop w:val="0"/>
      <w:marBottom w:val="0"/>
      <w:divBdr>
        <w:top w:val="none" w:sz="0" w:space="0" w:color="auto"/>
        <w:left w:val="none" w:sz="0" w:space="0" w:color="auto"/>
        <w:bottom w:val="none" w:sz="0" w:space="0" w:color="auto"/>
        <w:right w:val="none" w:sz="0" w:space="0" w:color="auto"/>
      </w:divBdr>
    </w:div>
    <w:div w:id="1426464173">
      <w:bodyDiv w:val="1"/>
      <w:marLeft w:val="0"/>
      <w:marRight w:val="0"/>
      <w:marTop w:val="0"/>
      <w:marBottom w:val="0"/>
      <w:divBdr>
        <w:top w:val="none" w:sz="0" w:space="0" w:color="auto"/>
        <w:left w:val="none" w:sz="0" w:space="0" w:color="auto"/>
        <w:bottom w:val="none" w:sz="0" w:space="0" w:color="auto"/>
        <w:right w:val="none" w:sz="0" w:space="0" w:color="auto"/>
      </w:divBdr>
    </w:div>
    <w:div w:id="1443720458">
      <w:bodyDiv w:val="1"/>
      <w:marLeft w:val="0"/>
      <w:marRight w:val="0"/>
      <w:marTop w:val="0"/>
      <w:marBottom w:val="0"/>
      <w:divBdr>
        <w:top w:val="none" w:sz="0" w:space="0" w:color="auto"/>
        <w:left w:val="none" w:sz="0" w:space="0" w:color="auto"/>
        <w:bottom w:val="none" w:sz="0" w:space="0" w:color="auto"/>
        <w:right w:val="none" w:sz="0" w:space="0" w:color="auto"/>
      </w:divBdr>
    </w:div>
    <w:div w:id="1595822792">
      <w:bodyDiv w:val="1"/>
      <w:marLeft w:val="0"/>
      <w:marRight w:val="0"/>
      <w:marTop w:val="0"/>
      <w:marBottom w:val="0"/>
      <w:divBdr>
        <w:top w:val="none" w:sz="0" w:space="0" w:color="auto"/>
        <w:left w:val="none" w:sz="0" w:space="0" w:color="auto"/>
        <w:bottom w:val="none" w:sz="0" w:space="0" w:color="auto"/>
        <w:right w:val="none" w:sz="0" w:space="0" w:color="auto"/>
      </w:divBdr>
    </w:div>
    <w:div w:id="1968268019">
      <w:bodyDiv w:val="1"/>
      <w:marLeft w:val="0"/>
      <w:marRight w:val="0"/>
      <w:marTop w:val="0"/>
      <w:marBottom w:val="0"/>
      <w:divBdr>
        <w:top w:val="none" w:sz="0" w:space="0" w:color="auto"/>
        <w:left w:val="none" w:sz="0" w:space="0" w:color="auto"/>
        <w:bottom w:val="none" w:sz="0" w:space="0" w:color="auto"/>
        <w:right w:val="none" w:sz="0" w:space="0" w:color="auto"/>
      </w:divBdr>
    </w:div>
    <w:div w:id="2133281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MLAW;n=121944;fld=134;dst=100018" TargetMode="External"/><Relationship Id="rId5" Type="http://schemas.openxmlformats.org/officeDocument/2006/relationships/settings" Target="settings.xml"/><Relationship Id="rId10" Type="http://schemas.openxmlformats.org/officeDocument/2006/relationships/hyperlink" Target="consultantplus://offline/ref=E18DA2592EBDAFAD54BA20F653D1594E80B33B49C5471BAAF4A99695B8w435J" TargetMode="External"/><Relationship Id="rId4" Type="http://schemas.microsoft.com/office/2007/relationships/stylesWithEffects" Target="stylesWithEffects.xml"/><Relationship Id="rId9" Type="http://schemas.openxmlformats.org/officeDocument/2006/relationships/hyperlink" Target="consultantplus://offline/ref=E18DA2592EBDAFAD54BA20F653D1594E88BE3949CC4E46A0FCF09A97BF4A419757D050B715BEFEw339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AoViUHBcGqhkPRcKFhhgH9U5a4XMkmPewYcjSOjJvZA=</DigestValue>
    </Reference>
    <Reference URI="#idOfficeObject" Type="http://www.w3.org/2000/09/xmldsig#Object">
      <DigestMethod Algorithm="urn:ietf:params:xml:ns:cpxmlsec:algorithms:gostr34112012-256"/>
      <DigestValue>S1njjZESRF7U1M7ROFAx3f3K3BjnctMx4fC2rPS/zUE=</DigestValue>
    </Reference>
    <Reference URI="#idSignedProperties" Type="http://uri.etsi.org/01903#SignedProperties">
      <Transforms>
        <Transform Algorithm="http://www.w3.org/TR/2001/REC-xml-c14n-20010315"/>
      </Transforms>
      <DigestMethod Algorithm="urn:ietf:params:xml:ns:cpxmlsec:algorithms:gostr34112012-256"/>
      <DigestValue>Z5eKw0IR1WtOl+cQgsYPuK+jpxFXO2MV3isVSIUTsdM=</DigestValue>
    </Reference>
  </SignedInfo>
  <SignatureValue>d4Y4n1xJ+Z7zNxmZuyV4trP1MTVqxIkm+ApLQboA2TBUUs6XYEhnebzmGjf7AkIv
iMpLOPeowLGDepOfYVAu9g==</SignatureValue>
  <KeyInfo>
    <X509Data>
      <X509Certificate>MIIKGDCCCcWgAwIBAgIQfhDFABKrsZlJ4XP+PBfmKDAKBggqhQMHAQEDAjCCAbUx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8Ik+0aGNr2MNH18VW8Z5B7xK8Bs=
</DigestValue>
      </Reference>
      <Reference URI="/word/settings.xml?ContentType=application/vnd.openxmlformats-officedocument.wordprocessingml.settings+xml">
        <DigestMethod Algorithm="http://www.w3.org/2000/09/xmldsig#sha1"/>
        <DigestValue>HqdF4gBwy1CHVDG7NmbhdQtEiww=
</DigestValue>
      </Reference>
      <Reference URI="/word/styles.xml?ContentType=application/vnd.openxmlformats-officedocument.wordprocessingml.styles+xml">
        <DigestMethod Algorithm="http://www.w3.org/2000/09/xmldsig#sha1"/>
        <DigestValue>YjQLHH+G/wzPaLq/BtUbkl6Q2cE=
</DigestValue>
      </Reference>
      <Reference URI="/word/numbering.xml?ContentType=application/vnd.openxmlformats-officedocument.wordprocessingml.numbering+xml">
        <DigestMethod Algorithm="http://www.w3.org/2000/09/xmldsig#sha1"/>
        <DigestValue>963RqPILcKiQnd95gaP3GboxRWQ=
</DigestValue>
      </Reference>
      <Reference URI="/word/fontTable.xml?ContentType=application/vnd.openxmlformats-officedocument.wordprocessingml.fontTable+xml">
        <DigestMethod Algorithm="http://www.w3.org/2000/09/xmldsig#sha1"/>
        <DigestValue>nVqfxMftZM5vo+dTT98SsKtcoNo=
</DigestValue>
      </Reference>
      <Reference URI="/word/stylesWithEffects.xml?ContentType=application/vnd.ms-word.stylesWithEffects+xml">
        <DigestMethod Algorithm="http://www.w3.org/2000/09/xmldsig#sha1"/>
        <DigestValue>Zpv2iVdRqlKTYLhz6rMnIzm3Ue8=
</DigestValue>
      </Reference>
      <Reference URI="/word/theme/theme1.xml?ContentType=application/vnd.openxmlformats-officedocument.theme+xml">
        <DigestMethod Algorithm="http://www.w3.org/2000/09/xmldsig#sha1"/>
        <DigestValue>fm1/ufsC+MmtPoFQcWcZk0D9ErM=
</DigestValue>
      </Reference>
      <Reference URI="/word/endnotes.xml?ContentType=application/vnd.openxmlformats-officedocument.wordprocessingml.endnotes+xml">
        <DigestMethod Algorithm="http://www.w3.org/2000/09/xmldsig#sha1"/>
        <DigestValue>/LYsztotd754bVOi+AQupjVbTyg=
</DigestValue>
      </Reference>
      <Reference URI="/word/document.xml?ContentType=application/vnd.openxmlformats-officedocument.wordprocessingml.document.main+xml">
        <DigestMethod Algorithm="http://www.w3.org/2000/09/xmldsig#sha1"/>
        <DigestValue>xSt5kB3shVRc/HwOfJV09NCcCD8=
</DigestValue>
      </Reference>
      <Reference URI="/word/header1.xml?ContentType=application/vnd.openxmlformats-officedocument.wordprocessingml.header+xml">
        <DigestMethod Algorithm="http://www.w3.org/2000/09/xmldsig#sha1"/>
        <DigestValue>p8KaNeD0HNvyFyjaK/f5fB0gvtI=
</DigestValue>
      </Reference>
      <Reference URI="/word/footnotes.xml?ContentType=application/vnd.openxmlformats-officedocument.wordprocessingml.footnotes+xml">
        <DigestMethod Algorithm="http://www.w3.org/2000/09/xmldsig#sha1"/>
        <DigestValue>cD36ak/+HmPgNyAn2sBcAtNhuTo=
</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
</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hmTr1gaXN9Ucd2UAtw2AeRg0Xsw=
</DigestValue>
      </Reference>
    </Manifest>
    <SignatureProperties>
      <SignatureProperty Id="idSignatureTime" Target="#idPackageSignature">
        <mdssi:SignatureTime>
          <mdssi:Format>YYYY-MM-DDThh:mm:ssTZD</mdssi:Format>
          <mdssi:Value>2020-03-24T12:00:18Z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5.1</WindowsVersion>
          <OfficeVersion>14.0</OfficeVersion>
          <ApplicationVersion>14.0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2020-03-24T12:00:18Z</xd:SigningTime>
          <xd:SigningCertificate>
            <xd:Cert>
              <xd:CertDigest>
                <DigestMethod Algorithm="http://www.w3.org/2000/09/xmldsig#sha1"/>
                <DigestValue>YwT4LaVSTGF8TY96tfpgyj0Adig=
</DigestValue>
              </xd:CertDigest>
              <xd:IssuerSerial>
                <X509IssuerName>E=uc@uriit.ru, ОГРН=1028600513590, ИНН=008601016384, C=RU, S=86 Ханты-Мансийский автономный округ - Югра, L=Ханты-Мансийск, STREET="ул. Мира, д. 151", O="АУ ""Югорский НИИ информационных технологий""", CN="АУ ""Югорский НИИ информационных технологий"""</X509IssuerName>
                <X509SerialNumber>167569799859106171785490982946075043368</X509SerialNumber>
              </xd:IssuerSerial>
            </xd:Cert>
          </xd:SigningCertificate>
          <xd:SignaturePolicyIdentifier>
            <xd:SignaturePolicyImplied/>
          </xd:SignaturePolicyIdentifier>
        </xd:SignedSignatureProperties>
      </xd:SignedProperties>
      <xd:UnsignedProperti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D400B-186F-4949-9388-937271B19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886</TotalTime>
  <Pages>28</Pages>
  <Words>12919</Words>
  <Characters>73639</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Гришина Надежда Евгеньевна</cp:lastModifiedBy>
  <cp:revision>117</cp:revision>
  <cp:lastPrinted>2020-01-28T10:19:00Z</cp:lastPrinted>
  <dcterms:created xsi:type="dcterms:W3CDTF">2019-11-08T08:53:00Z</dcterms:created>
  <dcterms:modified xsi:type="dcterms:W3CDTF">2020-03-24T12:00:00Z</dcterms:modified>
</cp:coreProperties>
</file>